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6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45"/>
      </w:tblGrid>
      <w:tr w:rsidR="00DF47C7" w:rsidRPr="004A244D" w14:paraId="00796066" w14:textId="77777777">
        <w:trPr>
          <w:trHeight w:val="1012"/>
        </w:trPr>
        <w:tc>
          <w:tcPr>
            <w:tcW w:w="964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0C0C0"/>
          </w:tcPr>
          <w:p w14:paraId="209247E5" w14:textId="77777777" w:rsidR="00DF47C7" w:rsidRPr="004A244D" w:rsidRDefault="00AD59C1" w:rsidP="00DD2B66">
            <w:pPr>
              <w:pStyle w:val="TableParagraph"/>
              <w:spacing w:line="282" w:lineRule="exact"/>
              <w:ind w:left="548" w:right="552"/>
              <w:jc w:val="center"/>
              <w:outlineLvl w:val="1"/>
              <w:rPr>
                <w:b/>
                <w:sz w:val="24"/>
              </w:rPr>
            </w:pPr>
            <w:bookmarkStart w:id="0" w:name="_Toc130195357"/>
            <w:r w:rsidRPr="004A244D">
              <w:rPr>
                <w:b/>
                <w:sz w:val="24"/>
              </w:rPr>
              <w:t>Allegato A - DOMANDA DI PARTECIPAZIONE DELL’OPERATORE ECONOMICO SINGOLO</w:t>
            </w:r>
            <w:bookmarkEnd w:id="0"/>
          </w:p>
          <w:p w14:paraId="26DCD237" w14:textId="77777777" w:rsidR="00DF47C7" w:rsidRPr="004A244D" w:rsidRDefault="00AD59C1" w:rsidP="00DD2B66">
            <w:pPr>
              <w:pStyle w:val="TableParagraph"/>
              <w:spacing w:before="8" w:line="330" w:lineRule="atLeast"/>
              <w:ind w:left="185" w:right="193" w:firstLine="5"/>
              <w:jc w:val="center"/>
              <w:outlineLvl w:val="1"/>
              <w:rPr>
                <w:b/>
                <w:sz w:val="24"/>
              </w:rPr>
            </w:pPr>
            <w:bookmarkStart w:id="1" w:name="_Toc129701933"/>
            <w:bookmarkStart w:id="2" w:name="_Toc129702097"/>
            <w:bookmarkStart w:id="3" w:name="_Toc129702280"/>
            <w:bookmarkStart w:id="4" w:name="_Toc129702626"/>
            <w:bookmarkStart w:id="5" w:name="_Toc129768605"/>
            <w:bookmarkStart w:id="6" w:name="_Toc130195358"/>
            <w:r w:rsidRPr="004A244D">
              <w:rPr>
                <w:b/>
                <w:sz w:val="24"/>
              </w:rPr>
              <w:t>(Professionista singolo, Associazione di professionisti, Società di professionisti, Società di ingegneria,</w:t>
            </w:r>
            <w:r w:rsidRPr="004A244D">
              <w:rPr>
                <w:b/>
                <w:spacing w:val="-2"/>
                <w:sz w:val="24"/>
              </w:rPr>
              <w:t xml:space="preserve"> </w:t>
            </w:r>
            <w:r w:rsidRPr="004A244D">
              <w:rPr>
                <w:b/>
                <w:sz w:val="24"/>
              </w:rPr>
              <w:t>Consorzio</w:t>
            </w:r>
            <w:r w:rsidRPr="004A244D">
              <w:rPr>
                <w:b/>
                <w:spacing w:val="-3"/>
                <w:sz w:val="24"/>
              </w:rPr>
              <w:t xml:space="preserve"> </w:t>
            </w:r>
            <w:r w:rsidRPr="004A244D">
              <w:rPr>
                <w:b/>
                <w:sz w:val="24"/>
              </w:rPr>
              <w:t>stabile,</w:t>
            </w:r>
            <w:r w:rsidRPr="004A244D">
              <w:rPr>
                <w:b/>
                <w:spacing w:val="-2"/>
                <w:sz w:val="24"/>
              </w:rPr>
              <w:t xml:space="preserve"> </w:t>
            </w:r>
            <w:r w:rsidRPr="004A244D">
              <w:rPr>
                <w:b/>
                <w:sz w:val="24"/>
              </w:rPr>
              <w:t>etc.</w:t>
            </w:r>
            <w:r w:rsidRPr="004A244D">
              <w:rPr>
                <w:b/>
                <w:spacing w:val="-1"/>
                <w:sz w:val="24"/>
              </w:rPr>
              <w:t xml:space="preserve"> </w:t>
            </w:r>
            <w:r w:rsidRPr="004A244D">
              <w:rPr>
                <w:b/>
                <w:sz w:val="24"/>
              </w:rPr>
              <w:t>di</w:t>
            </w:r>
            <w:r w:rsidRPr="004A244D">
              <w:rPr>
                <w:b/>
                <w:spacing w:val="-1"/>
                <w:sz w:val="24"/>
              </w:rPr>
              <w:t xml:space="preserve"> </w:t>
            </w:r>
            <w:r w:rsidRPr="004A244D">
              <w:rPr>
                <w:b/>
                <w:sz w:val="24"/>
              </w:rPr>
              <w:t>cui</w:t>
            </w:r>
            <w:r w:rsidRPr="004A244D">
              <w:rPr>
                <w:b/>
                <w:spacing w:val="-2"/>
                <w:sz w:val="24"/>
              </w:rPr>
              <w:t xml:space="preserve"> </w:t>
            </w:r>
            <w:r w:rsidRPr="004A244D">
              <w:rPr>
                <w:b/>
                <w:sz w:val="24"/>
              </w:rPr>
              <w:t>all’art</w:t>
            </w:r>
            <w:r w:rsidRPr="004A244D">
              <w:rPr>
                <w:b/>
                <w:spacing w:val="-1"/>
                <w:sz w:val="24"/>
              </w:rPr>
              <w:t xml:space="preserve"> </w:t>
            </w:r>
            <w:r w:rsidRPr="004A244D">
              <w:rPr>
                <w:b/>
                <w:sz w:val="24"/>
              </w:rPr>
              <w:t>46</w:t>
            </w:r>
            <w:r w:rsidRPr="004A244D">
              <w:rPr>
                <w:b/>
                <w:spacing w:val="-1"/>
                <w:sz w:val="24"/>
              </w:rPr>
              <w:t xml:space="preserve"> </w:t>
            </w:r>
            <w:r w:rsidRPr="004A244D">
              <w:rPr>
                <w:b/>
                <w:sz w:val="24"/>
              </w:rPr>
              <w:t>co.</w:t>
            </w:r>
            <w:r w:rsidRPr="004A244D">
              <w:rPr>
                <w:b/>
                <w:spacing w:val="-4"/>
                <w:sz w:val="24"/>
              </w:rPr>
              <w:t xml:space="preserve"> </w:t>
            </w:r>
            <w:r w:rsidRPr="004A244D">
              <w:rPr>
                <w:b/>
                <w:sz w:val="24"/>
              </w:rPr>
              <w:t>1</w:t>
            </w:r>
            <w:r w:rsidRPr="004A244D">
              <w:rPr>
                <w:b/>
                <w:spacing w:val="-3"/>
                <w:sz w:val="24"/>
              </w:rPr>
              <w:t xml:space="preserve"> </w:t>
            </w:r>
            <w:proofErr w:type="spellStart"/>
            <w:r w:rsidRPr="004A244D">
              <w:rPr>
                <w:b/>
                <w:sz w:val="24"/>
              </w:rPr>
              <w:t>lett</w:t>
            </w:r>
            <w:proofErr w:type="spellEnd"/>
            <w:r w:rsidRPr="004A244D">
              <w:rPr>
                <w:b/>
                <w:sz w:val="24"/>
              </w:rPr>
              <w:t>.</w:t>
            </w:r>
            <w:r w:rsidRPr="004A244D">
              <w:rPr>
                <w:b/>
                <w:spacing w:val="-1"/>
                <w:sz w:val="24"/>
              </w:rPr>
              <w:t xml:space="preserve"> </w:t>
            </w:r>
            <w:r w:rsidRPr="004A244D">
              <w:rPr>
                <w:b/>
                <w:sz w:val="24"/>
              </w:rPr>
              <w:t>a),</w:t>
            </w:r>
            <w:r w:rsidRPr="004A244D">
              <w:rPr>
                <w:b/>
                <w:spacing w:val="-3"/>
                <w:sz w:val="24"/>
              </w:rPr>
              <w:t xml:space="preserve"> </w:t>
            </w:r>
            <w:r w:rsidRPr="004A244D">
              <w:rPr>
                <w:b/>
                <w:sz w:val="24"/>
              </w:rPr>
              <w:t>b),</w:t>
            </w:r>
            <w:r w:rsidRPr="004A244D">
              <w:rPr>
                <w:b/>
                <w:spacing w:val="-4"/>
                <w:sz w:val="24"/>
              </w:rPr>
              <w:t xml:space="preserve"> </w:t>
            </w:r>
            <w:r w:rsidRPr="004A244D">
              <w:rPr>
                <w:b/>
                <w:sz w:val="24"/>
              </w:rPr>
              <w:t>c),</w:t>
            </w:r>
            <w:r w:rsidRPr="004A244D">
              <w:rPr>
                <w:b/>
                <w:spacing w:val="-4"/>
                <w:sz w:val="24"/>
              </w:rPr>
              <w:t xml:space="preserve"> </w:t>
            </w:r>
            <w:r w:rsidRPr="004A244D">
              <w:rPr>
                <w:b/>
                <w:sz w:val="24"/>
              </w:rPr>
              <w:t>d),</w:t>
            </w:r>
            <w:r w:rsidRPr="004A244D">
              <w:rPr>
                <w:b/>
                <w:spacing w:val="-5"/>
                <w:sz w:val="24"/>
              </w:rPr>
              <w:t xml:space="preserve"> </w:t>
            </w:r>
            <w:r w:rsidRPr="004A244D">
              <w:rPr>
                <w:b/>
                <w:sz w:val="24"/>
              </w:rPr>
              <w:t>f)</w:t>
            </w:r>
            <w:r w:rsidRPr="004A244D">
              <w:rPr>
                <w:b/>
                <w:spacing w:val="-2"/>
                <w:sz w:val="24"/>
              </w:rPr>
              <w:t xml:space="preserve"> </w:t>
            </w:r>
            <w:r w:rsidRPr="004A244D">
              <w:rPr>
                <w:b/>
                <w:sz w:val="24"/>
              </w:rPr>
              <w:t>del</w:t>
            </w:r>
            <w:r w:rsidRPr="004A244D">
              <w:rPr>
                <w:b/>
                <w:spacing w:val="-1"/>
                <w:sz w:val="24"/>
              </w:rPr>
              <w:t xml:space="preserve"> </w:t>
            </w:r>
            <w:proofErr w:type="spellStart"/>
            <w:r w:rsidRPr="004A244D">
              <w:rPr>
                <w:b/>
                <w:sz w:val="24"/>
              </w:rPr>
              <w:t>D.Lgs.</w:t>
            </w:r>
            <w:proofErr w:type="spellEnd"/>
            <w:r w:rsidRPr="004A244D">
              <w:rPr>
                <w:b/>
                <w:spacing w:val="-2"/>
                <w:sz w:val="24"/>
              </w:rPr>
              <w:t xml:space="preserve"> </w:t>
            </w:r>
            <w:r w:rsidRPr="004A244D">
              <w:rPr>
                <w:b/>
                <w:sz w:val="24"/>
              </w:rPr>
              <w:t>50/2016)</w:t>
            </w:r>
            <w:bookmarkEnd w:id="1"/>
            <w:bookmarkEnd w:id="2"/>
            <w:bookmarkEnd w:id="3"/>
            <w:bookmarkEnd w:id="4"/>
            <w:bookmarkEnd w:id="5"/>
            <w:bookmarkEnd w:id="6"/>
          </w:p>
        </w:tc>
      </w:tr>
    </w:tbl>
    <w:p w14:paraId="4B73E96B" w14:textId="77777777" w:rsidR="00DF47C7" w:rsidRPr="004A244D" w:rsidRDefault="00DF47C7">
      <w:pPr>
        <w:pStyle w:val="Corpotesto"/>
        <w:spacing w:before="3"/>
        <w:ind w:left="0"/>
        <w:jc w:val="left"/>
        <w:rPr>
          <w:i/>
          <w:sz w:val="9"/>
        </w:rPr>
      </w:pPr>
    </w:p>
    <w:p w14:paraId="38CE88D6" w14:textId="77777777" w:rsidR="00DF47C7" w:rsidRPr="004A244D" w:rsidRDefault="00AD59C1">
      <w:pPr>
        <w:spacing w:before="59"/>
        <w:ind w:left="3313" w:right="1117" w:firstLine="4904"/>
        <w:rPr>
          <w:sz w:val="20"/>
        </w:rPr>
      </w:pPr>
      <w:r w:rsidRPr="004A244D">
        <w:rPr>
          <w:sz w:val="20"/>
        </w:rPr>
        <w:t>MINISTERO DELLA DIFESA SEGRETARIATO GENERALE DELLA DIFESA E DIREZIONE NAZIONALE DEGLI ARMAMENTI</w:t>
      </w:r>
    </w:p>
    <w:p w14:paraId="66644C50" w14:textId="77777777" w:rsidR="00DF47C7" w:rsidRPr="004A244D" w:rsidRDefault="00AD59C1">
      <w:pPr>
        <w:spacing w:line="243" w:lineRule="exact"/>
        <w:ind w:right="1135"/>
        <w:jc w:val="right"/>
        <w:rPr>
          <w:sz w:val="20"/>
        </w:rPr>
      </w:pPr>
      <w:r w:rsidRPr="004A244D">
        <w:rPr>
          <w:sz w:val="20"/>
        </w:rPr>
        <w:t xml:space="preserve">Direzione dei Lavori e del Demanio - 1° Reparto – </w:t>
      </w:r>
      <w:r w:rsidR="00725949" w:rsidRPr="004A244D">
        <w:rPr>
          <w:sz w:val="20"/>
        </w:rPr>
        <w:t>2^ Divisione</w:t>
      </w:r>
    </w:p>
    <w:p w14:paraId="30D07959" w14:textId="77777777" w:rsidR="00DF47C7" w:rsidRPr="004A244D" w:rsidRDefault="00AD59C1">
      <w:pPr>
        <w:ind w:right="1130"/>
        <w:jc w:val="right"/>
        <w:rPr>
          <w:sz w:val="20"/>
        </w:rPr>
      </w:pPr>
      <w:r w:rsidRPr="004A244D">
        <w:rPr>
          <w:sz w:val="20"/>
        </w:rPr>
        <w:t>Piazza della Marina, 4 - 00196-</w:t>
      </w:r>
      <w:r w:rsidRPr="004A244D">
        <w:rPr>
          <w:spacing w:val="33"/>
          <w:sz w:val="20"/>
        </w:rPr>
        <w:t xml:space="preserve"> </w:t>
      </w:r>
      <w:r w:rsidRPr="004A244D">
        <w:rPr>
          <w:sz w:val="20"/>
        </w:rPr>
        <w:t>ROMA</w:t>
      </w:r>
    </w:p>
    <w:p w14:paraId="48CC0E78" w14:textId="77777777" w:rsidR="00E1396D" w:rsidRPr="004A244D" w:rsidRDefault="00AD59C1">
      <w:pPr>
        <w:spacing w:before="124" w:line="276" w:lineRule="auto"/>
        <w:ind w:left="672" w:right="1130"/>
        <w:jc w:val="both"/>
        <w:rPr>
          <w:b/>
          <w:sz w:val="20"/>
        </w:rPr>
      </w:pPr>
      <w:r w:rsidRPr="004A244D">
        <w:rPr>
          <w:b/>
          <w:sz w:val="20"/>
        </w:rPr>
        <w:t xml:space="preserve">OGGETTO: </w:t>
      </w:r>
      <w:r w:rsidR="00E1396D" w:rsidRPr="004A244D">
        <w:rPr>
          <w:sz w:val="20"/>
        </w:rPr>
        <w:t>GARA TELEMATICA CON PROCEDURA APERTA PER L'AFFIDAMENTO DEL</w:t>
      </w:r>
      <w:r w:rsidR="00E1396D" w:rsidRPr="004A244D">
        <w:rPr>
          <w:b/>
          <w:sz w:val="20"/>
        </w:rPr>
        <w:t xml:space="preserve"> SERVIZIO DI VERIFICA DEL PROGETTO ESECUTIVO DEI LAVORI DI REALIZZAZIONE DEL NUOVO COMPRENSORIO “LA COMINA” IN LOCALITÀ SAN QUIRINO (PN) NELL’AMBITO DEL PROGETTO “CASERME VERDI”.</w:t>
      </w:r>
    </w:p>
    <w:p w14:paraId="5753E1D7" w14:textId="77777777" w:rsidR="00E1396D" w:rsidRPr="004A244D" w:rsidRDefault="00AD59C1">
      <w:pPr>
        <w:spacing w:line="276" w:lineRule="auto"/>
        <w:ind w:left="672" w:right="7815"/>
        <w:rPr>
          <w:sz w:val="20"/>
        </w:rPr>
      </w:pPr>
      <w:r w:rsidRPr="004A244D">
        <w:rPr>
          <w:sz w:val="20"/>
        </w:rPr>
        <w:t xml:space="preserve">LOCALITÀ: </w:t>
      </w:r>
      <w:r w:rsidR="00E1396D" w:rsidRPr="004A244D">
        <w:rPr>
          <w:sz w:val="20"/>
        </w:rPr>
        <w:t>SAN QUIRINO (PN)</w:t>
      </w:r>
    </w:p>
    <w:p w14:paraId="480BE38D" w14:textId="77777777" w:rsidR="00E1396D" w:rsidRPr="004A244D" w:rsidRDefault="00E1396D" w:rsidP="00E1396D">
      <w:pPr>
        <w:spacing w:line="276" w:lineRule="auto"/>
        <w:ind w:left="672" w:right="4647"/>
        <w:rPr>
          <w:sz w:val="20"/>
        </w:rPr>
      </w:pPr>
      <w:r w:rsidRPr="004A244D">
        <w:rPr>
          <w:sz w:val="20"/>
        </w:rPr>
        <w:t>CE 286620/EF2023 - CE 286720/EF2024</w:t>
      </w:r>
      <w:r w:rsidRPr="004A244D">
        <w:rPr>
          <w:sz w:val="20"/>
        </w:rPr>
        <w:tab/>
        <w:t>CAP 7120/31</w:t>
      </w:r>
    </w:p>
    <w:p w14:paraId="0B256806" w14:textId="3FD71386" w:rsidR="00DF47C7" w:rsidRPr="004A244D" w:rsidRDefault="00AD59C1">
      <w:pPr>
        <w:ind w:left="672"/>
        <w:rPr>
          <w:sz w:val="20"/>
        </w:rPr>
      </w:pPr>
      <w:r w:rsidRPr="004A244D">
        <w:rPr>
          <w:sz w:val="20"/>
        </w:rPr>
        <w:t xml:space="preserve">CIG: </w:t>
      </w:r>
      <w:r w:rsidR="006B65D3" w:rsidRPr="004A244D">
        <w:rPr>
          <w:sz w:val="20"/>
        </w:rPr>
        <w:t>9754375CE2</w:t>
      </w:r>
    </w:p>
    <w:p w14:paraId="351472D1" w14:textId="5FCB15A4" w:rsidR="00DF47C7" w:rsidRPr="004A244D" w:rsidRDefault="00AD59C1">
      <w:pPr>
        <w:spacing w:before="36"/>
        <w:ind w:left="672"/>
        <w:rPr>
          <w:sz w:val="20"/>
        </w:rPr>
      </w:pPr>
      <w:r w:rsidRPr="004A244D">
        <w:rPr>
          <w:sz w:val="20"/>
        </w:rPr>
        <w:t xml:space="preserve">CUP: </w:t>
      </w:r>
      <w:r w:rsidR="00A630CD" w:rsidRPr="004A244D">
        <w:rPr>
          <w:sz w:val="20"/>
        </w:rPr>
        <w:t>D55I23000120001</w:t>
      </w:r>
    </w:p>
    <w:p w14:paraId="6C857E16" w14:textId="77777777" w:rsidR="00DF47C7" w:rsidRPr="004A244D" w:rsidRDefault="00AD59C1">
      <w:pPr>
        <w:spacing w:before="38"/>
        <w:ind w:left="672"/>
        <w:rPr>
          <w:sz w:val="20"/>
        </w:rPr>
      </w:pPr>
      <w:r w:rsidRPr="004A244D">
        <w:rPr>
          <w:sz w:val="20"/>
        </w:rPr>
        <w:t xml:space="preserve">Importo a base di gara: </w:t>
      </w:r>
      <w:r w:rsidRPr="004A244D">
        <w:rPr>
          <w:b/>
          <w:sz w:val="20"/>
        </w:rPr>
        <w:t xml:space="preserve">€ </w:t>
      </w:r>
      <w:r w:rsidR="00E1396D" w:rsidRPr="004A244D">
        <w:rPr>
          <w:b/>
          <w:sz w:val="20"/>
        </w:rPr>
        <w:t>905.835,06</w:t>
      </w:r>
      <w:r w:rsidRPr="004A244D">
        <w:rPr>
          <w:b/>
          <w:sz w:val="20"/>
        </w:rPr>
        <w:t xml:space="preserve"> </w:t>
      </w:r>
      <w:r w:rsidRPr="004A244D">
        <w:rPr>
          <w:sz w:val="20"/>
        </w:rPr>
        <w:t xml:space="preserve">(escluso </w:t>
      </w:r>
      <w:proofErr w:type="spellStart"/>
      <w:r w:rsidRPr="004A244D">
        <w:rPr>
          <w:sz w:val="20"/>
        </w:rPr>
        <w:t>inarcassa</w:t>
      </w:r>
      <w:proofErr w:type="spellEnd"/>
      <w:r w:rsidRPr="004A244D">
        <w:rPr>
          <w:sz w:val="20"/>
        </w:rPr>
        <w:t xml:space="preserve"> 4% ed IVA22%)</w:t>
      </w:r>
    </w:p>
    <w:p w14:paraId="5842FABE" w14:textId="77777777" w:rsidR="00DF47C7" w:rsidRPr="004A244D" w:rsidRDefault="00AD59C1">
      <w:pPr>
        <w:pStyle w:val="Corpotesto"/>
        <w:spacing w:before="34"/>
        <w:ind w:left="3904"/>
        <w:jc w:val="left"/>
      </w:pPr>
      <w:r w:rsidRPr="004A244D">
        <w:t>*****************************</w:t>
      </w:r>
    </w:p>
    <w:p w14:paraId="1C9A2278" w14:textId="77777777" w:rsidR="00DF47C7" w:rsidRPr="004A244D" w:rsidRDefault="00AD59C1">
      <w:pPr>
        <w:pStyle w:val="Corpotesto"/>
        <w:tabs>
          <w:tab w:val="left" w:pos="3020"/>
          <w:tab w:val="left" w:pos="5566"/>
          <w:tab w:val="left" w:pos="6332"/>
          <w:tab w:val="left" w:pos="8460"/>
          <w:tab w:val="left" w:pos="8988"/>
          <w:tab w:val="left" w:pos="9317"/>
          <w:tab w:val="left" w:pos="10351"/>
        </w:tabs>
        <w:spacing w:before="99" w:line="360" w:lineRule="auto"/>
        <w:ind w:right="1086"/>
      </w:pPr>
      <w:r w:rsidRPr="004A244D">
        <w:t>Il/</w:t>
      </w:r>
      <w:proofErr w:type="gramStart"/>
      <w:r w:rsidRPr="004A244D">
        <w:t xml:space="preserve">La </w:t>
      </w:r>
      <w:r w:rsidRPr="004A244D">
        <w:rPr>
          <w:spacing w:val="37"/>
        </w:rPr>
        <w:t xml:space="preserve"> </w:t>
      </w:r>
      <w:r w:rsidRPr="004A244D">
        <w:t>sottoscritto</w:t>
      </w:r>
      <w:proofErr w:type="gramEnd"/>
      <w:r w:rsidRPr="004A244D">
        <w:t>/a</w:t>
      </w:r>
      <w:r w:rsidRPr="004A244D">
        <w:rPr>
          <w:u w:val="single"/>
        </w:rPr>
        <w:t xml:space="preserve"> </w:t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r w:rsidRPr="004A244D">
        <w:t xml:space="preserve">nato/a </w:t>
      </w:r>
      <w:r w:rsidRPr="004A244D">
        <w:rPr>
          <w:spacing w:val="39"/>
        </w:rPr>
        <w:t xml:space="preserve"> </w:t>
      </w:r>
      <w:proofErr w:type="spellStart"/>
      <w:r w:rsidRPr="004A244D">
        <w:t>a</w:t>
      </w:r>
      <w:proofErr w:type="spellEnd"/>
      <w:r w:rsidRPr="004A244D">
        <w:rPr>
          <w:u w:val="single"/>
        </w:rPr>
        <w:t xml:space="preserve"> </w:t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r w:rsidRPr="004A244D">
        <w:t>il</w:t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r w:rsidRPr="004A244D">
        <w:t xml:space="preserve"> CF</w:t>
      </w:r>
      <w:r w:rsidRPr="004A244D">
        <w:rPr>
          <w:u w:val="single"/>
        </w:rPr>
        <w:t xml:space="preserve"> </w:t>
      </w:r>
      <w:r w:rsidRPr="004A244D">
        <w:rPr>
          <w:u w:val="single"/>
        </w:rPr>
        <w:tab/>
      </w:r>
      <w:r w:rsidRPr="004A244D">
        <w:t>residente</w:t>
      </w:r>
      <w:r w:rsidRPr="004A244D">
        <w:rPr>
          <w:spacing w:val="7"/>
        </w:rPr>
        <w:t xml:space="preserve"> </w:t>
      </w:r>
      <w:r w:rsidRPr="004A244D">
        <w:t>a</w:t>
      </w:r>
      <w:r w:rsidRPr="004A244D">
        <w:rPr>
          <w:u w:val="single"/>
        </w:rPr>
        <w:t xml:space="preserve"> </w:t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r w:rsidRPr="004A244D">
        <w:t>(</w:t>
      </w:r>
      <w:r w:rsidRPr="004A244D">
        <w:rPr>
          <w:u w:val="single"/>
        </w:rPr>
        <w:t xml:space="preserve">     </w:t>
      </w:r>
      <w:r w:rsidRPr="004A244D">
        <w:rPr>
          <w:spacing w:val="30"/>
          <w:u w:val="single"/>
        </w:rPr>
        <w:t xml:space="preserve"> </w:t>
      </w:r>
      <w:r w:rsidRPr="004A244D">
        <w:t>),</w:t>
      </w:r>
      <w:r w:rsidRPr="004A244D">
        <w:rPr>
          <w:spacing w:val="5"/>
        </w:rPr>
        <w:t xml:space="preserve"> </w:t>
      </w:r>
      <w:r w:rsidRPr="004A244D">
        <w:t>via</w:t>
      </w:r>
      <w:r w:rsidRPr="004A244D">
        <w:rPr>
          <w:u w:val="single"/>
        </w:rPr>
        <w:t xml:space="preserve"> </w:t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r w:rsidRPr="004A244D">
        <w:t>_</w:t>
      </w:r>
      <w:r w:rsidRPr="004A244D">
        <w:rPr>
          <w:spacing w:val="7"/>
        </w:rPr>
        <w:t xml:space="preserve"> </w:t>
      </w:r>
      <w:r w:rsidRPr="004A244D">
        <w:t>n.</w:t>
      </w:r>
      <w:r w:rsidRPr="004A244D">
        <w:rPr>
          <w:u w:val="single"/>
        </w:rPr>
        <w:t xml:space="preserve"> </w:t>
      </w:r>
      <w:r w:rsidRPr="004A244D">
        <w:rPr>
          <w:u w:val="single"/>
        </w:rPr>
        <w:tab/>
      </w:r>
      <w:r w:rsidRPr="004A244D">
        <w:t xml:space="preserve">    (</w:t>
      </w:r>
      <w:proofErr w:type="gramStart"/>
      <w:r w:rsidRPr="004A244D">
        <w:t xml:space="preserve">Legale </w:t>
      </w:r>
      <w:r w:rsidRPr="004A244D">
        <w:rPr>
          <w:spacing w:val="13"/>
        </w:rPr>
        <w:t xml:space="preserve"> </w:t>
      </w:r>
      <w:r w:rsidRPr="004A244D">
        <w:t>rappresentante</w:t>
      </w:r>
      <w:proofErr w:type="gramEnd"/>
      <w:r w:rsidRPr="004A244D">
        <w:t xml:space="preserve">/Procuratore) </w:t>
      </w:r>
      <w:r w:rsidRPr="004A244D">
        <w:rPr>
          <w:spacing w:val="14"/>
        </w:rPr>
        <w:t xml:space="preserve"> </w:t>
      </w:r>
      <w:r w:rsidRPr="004A244D">
        <w:t>dell’O.E.</w:t>
      </w:r>
      <w:r w:rsidRPr="004A244D">
        <w:rPr>
          <w:u w:val="single"/>
        </w:rPr>
        <w:t xml:space="preserve"> </w:t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proofErr w:type="gramStart"/>
      <w:r w:rsidRPr="004A244D">
        <w:t>con</w:t>
      </w:r>
      <w:proofErr w:type="gramEnd"/>
      <w:r w:rsidRPr="004A244D">
        <w:t xml:space="preserve"> sede legale</w:t>
      </w:r>
      <w:r w:rsidRPr="004A244D">
        <w:rPr>
          <w:spacing w:val="42"/>
        </w:rPr>
        <w:t xml:space="preserve"> </w:t>
      </w:r>
      <w:r w:rsidRPr="004A244D">
        <w:t>in</w:t>
      </w:r>
    </w:p>
    <w:p w14:paraId="60290818" w14:textId="77777777" w:rsidR="00DF47C7" w:rsidRPr="004A244D" w:rsidRDefault="00DF47C7">
      <w:pPr>
        <w:spacing w:line="360" w:lineRule="auto"/>
        <w:sectPr w:rsidR="00DF47C7" w:rsidRPr="004A244D" w:rsidSect="00FE34DE">
          <w:footerReference w:type="default" r:id="rId9"/>
          <w:pgSz w:w="11910" w:h="16850"/>
          <w:pgMar w:top="1000" w:right="0" w:bottom="760" w:left="459" w:header="0" w:footer="563" w:gutter="0"/>
          <w:cols w:space="720"/>
        </w:sectPr>
      </w:pPr>
    </w:p>
    <w:p w14:paraId="21286AE5" w14:textId="77777777" w:rsidR="00DF47C7" w:rsidRPr="004A244D" w:rsidRDefault="00AD59C1">
      <w:pPr>
        <w:pStyle w:val="Corpotesto"/>
        <w:tabs>
          <w:tab w:val="left" w:pos="3675"/>
          <w:tab w:val="left" w:pos="3953"/>
          <w:tab w:val="left" w:pos="4586"/>
          <w:tab w:val="left" w:pos="5164"/>
          <w:tab w:val="left" w:pos="6742"/>
        </w:tabs>
        <w:spacing w:before="1"/>
        <w:jc w:val="left"/>
      </w:pPr>
      <w:r w:rsidRPr="004A244D">
        <w:rPr>
          <w:u w:val="single"/>
        </w:rPr>
        <w:t xml:space="preserve"> </w:t>
      </w:r>
      <w:r w:rsidRPr="004A244D">
        <w:rPr>
          <w:u w:val="single"/>
        </w:rPr>
        <w:tab/>
      </w:r>
      <w:r w:rsidRPr="004A244D">
        <w:tab/>
      </w:r>
      <w:proofErr w:type="gramStart"/>
      <w:r w:rsidRPr="004A244D">
        <w:t>alla</w:t>
      </w:r>
      <w:proofErr w:type="gramEnd"/>
      <w:r w:rsidRPr="004A244D">
        <w:tab/>
        <w:t>via</w:t>
      </w:r>
      <w:r w:rsidRPr="004A244D">
        <w:tab/>
      </w:r>
      <w:r w:rsidRPr="004A244D">
        <w:rPr>
          <w:u w:val="single"/>
        </w:rPr>
        <w:t xml:space="preserve"> </w:t>
      </w:r>
      <w:r w:rsidRPr="004A244D">
        <w:rPr>
          <w:u w:val="single"/>
        </w:rPr>
        <w:tab/>
      </w:r>
    </w:p>
    <w:p w14:paraId="2699956E" w14:textId="77777777" w:rsidR="00DF47C7" w:rsidRPr="004A244D" w:rsidRDefault="00AD59C1">
      <w:pPr>
        <w:pStyle w:val="Paragrafoelenco"/>
        <w:numPr>
          <w:ilvl w:val="0"/>
          <w:numId w:val="47"/>
        </w:numPr>
        <w:tabs>
          <w:tab w:val="left" w:pos="411"/>
          <w:tab w:val="left" w:pos="1219"/>
        </w:tabs>
        <w:spacing w:before="1"/>
        <w:ind w:left="410" w:hanging="173"/>
        <w:jc w:val="left"/>
        <w:rPr>
          <w:sz w:val="20"/>
        </w:rPr>
      </w:pPr>
      <w:r w:rsidRPr="004A244D">
        <w:rPr>
          <w:u w:val="single"/>
        </w:rPr>
        <w:br w:type="column"/>
      </w:r>
      <w:r w:rsidRPr="004A244D">
        <w:rPr>
          <w:u w:val="single"/>
        </w:rPr>
        <w:t xml:space="preserve"> </w:t>
      </w:r>
      <w:r w:rsidRPr="004A244D">
        <w:rPr>
          <w:u w:val="single"/>
        </w:rPr>
        <w:tab/>
      </w:r>
    </w:p>
    <w:p w14:paraId="6D066650" w14:textId="77777777" w:rsidR="00DF47C7" w:rsidRPr="004A244D" w:rsidRDefault="00AD59C1">
      <w:pPr>
        <w:pStyle w:val="Corpotesto"/>
        <w:tabs>
          <w:tab w:val="left" w:pos="670"/>
          <w:tab w:val="left" w:pos="1411"/>
        </w:tabs>
        <w:spacing w:before="1"/>
        <w:ind w:left="238"/>
        <w:jc w:val="left"/>
      </w:pPr>
      <w:r w:rsidRPr="004A244D">
        <w:br w:type="column"/>
      </w:r>
      <w:proofErr w:type="gramStart"/>
      <w:r w:rsidRPr="004A244D">
        <w:t>e</w:t>
      </w:r>
      <w:proofErr w:type="gramEnd"/>
      <w:r w:rsidRPr="004A244D">
        <w:tab/>
        <w:t>sede</w:t>
      </w:r>
      <w:r w:rsidRPr="004A244D">
        <w:tab/>
        <w:t>operativa</w:t>
      </w:r>
    </w:p>
    <w:p w14:paraId="29900499" w14:textId="77777777" w:rsidR="00DF47C7" w:rsidRPr="004A244D" w:rsidRDefault="00DF47C7">
      <w:pPr>
        <w:sectPr w:rsidR="00DF47C7" w:rsidRPr="004A244D" w:rsidSect="00FE34DE">
          <w:type w:val="continuous"/>
          <w:pgSz w:w="11910" w:h="16850"/>
          <w:pgMar w:top="840" w:right="0" w:bottom="0" w:left="459" w:header="720" w:footer="720" w:gutter="0"/>
          <w:cols w:num="3" w:space="720" w:equalWidth="0">
            <w:col w:w="6744" w:space="40"/>
            <w:col w:w="1220" w:space="39"/>
            <w:col w:w="3408"/>
          </w:cols>
        </w:sectPr>
      </w:pPr>
    </w:p>
    <w:p w14:paraId="150D2D0A" w14:textId="77777777" w:rsidR="00DF47C7" w:rsidRPr="004A244D" w:rsidRDefault="00AD59C1">
      <w:pPr>
        <w:pStyle w:val="Corpotesto"/>
        <w:tabs>
          <w:tab w:val="left" w:pos="2738"/>
          <w:tab w:val="left" w:pos="3819"/>
          <w:tab w:val="left" w:pos="4003"/>
          <w:tab w:val="left" w:pos="5282"/>
          <w:tab w:val="left" w:pos="5513"/>
          <w:tab w:val="left" w:pos="6004"/>
          <w:tab w:val="left" w:pos="6687"/>
          <w:tab w:val="left" w:pos="9303"/>
          <w:tab w:val="left" w:pos="9703"/>
          <w:tab w:val="left" w:pos="10253"/>
        </w:tabs>
        <w:spacing w:before="134" w:line="360" w:lineRule="auto"/>
        <w:ind w:right="1130"/>
      </w:pPr>
      <w:r w:rsidRPr="004A244D">
        <w:rPr>
          <w:u w:val="single"/>
        </w:rPr>
        <w:t xml:space="preserve"> </w:t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r w:rsidRPr="004A244D">
        <w:t>Cod.</w:t>
      </w:r>
      <w:r w:rsidRPr="004A244D">
        <w:rPr>
          <w:spacing w:val="-5"/>
        </w:rPr>
        <w:t xml:space="preserve"> </w:t>
      </w:r>
      <w:proofErr w:type="spellStart"/>
      <w:r w:rsidRPr="004A244D">
        <w:t>Fisc</w:t>
      </w:r>
      <w:proofErr w:type="spellEnd"/>
      <w:r w:rsidRPr="004A244D">
        <w:t>.</w:t>
      </w:r>
      <w:r w:rsidRPr="004A244D">
        <w:rPr>
          <w:u w:val="single"/>
        </w:rPr>
        <w:t xml:space="preserve"> </w:t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r w:rsidRPr="004A244D">
        <w:t>,</w:t>
      </w:r>
      <w:r w:rsidRPr="004A244D">
        <w:rPr>
          <w:spacing w:val="-6"/>
        </w:rPr>
        <w:t xml:space="preserve"> </w:t>
      </w:r>
      <w:r w:rsidRPr="004A244D">
        <w:t>Partita</w:t>
      </w:r>
      <w:r w:rsidRPr="004A244D">
        <w:rPr>
          <w:spacing w:val="1"/>
        </w:rPr>
        <w:t xml:space="preserve"> </w:t>
      </w:r>
      <w:r w:rsidRPr="004A244D">
        <w:t>IVA</w:t>
      </w:r>
      <w:r w:rsidRPr="004A244D">
        <w:rPr>
          <w:u w:val="single"/>
        </w:rPr>
        <w:t xml:space="preserve"> </w:t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r w:rsidRPr="004A244D">
        <w:rPr>
          <w:spacing w:val="-3"/>
        </w:rPr>
        <w:t xml:space="preserve">iscritta </w:t>
      </w:r>
      <w:r w:rsidRPr="004A244D">
        <w:t>alla</w:t>
      </w:r>
      <w:r w:rsidRPr="004A244D">
        <w:rPr>
          <w:spacing w:val="-1"/>
        </w:rPr>
        <w:t xml:space="preserve"> </w:t>
      </w:r>
      <w:r w:rsidRPr="004A244D">
        <w:t>C.C.I.A.A.</w:t>
      </w:r>
      <w:r w:rsidRPr="004A244D">
        <w:rPr>
          <w:spacing w:val="-2"/>
        </w:rPr>
        <w:t xml:space="preserve"> </w:t>
      </w:r>
      <w:r w:rsidRPr="004A244D">
        <w:t>di</w:t>
      </w:r>
      <w:r w:rsidRPr="004A244D">
        <w:rPr>
          <w:u w:val="single"/>
        </w:rPr>
        <w:t xml:space="preserve"> </w:t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r w:rsidRPr="004A244D">
        <w:t>al n.</w:t>
      </w:r>
      <w:r w:rsidRPr="004A244D">
        <w:rPr>
          <w:u w:val="single"/>
        </w:rPr>
        <w:t xml:space="preserve"> </w:t>
      </w:r>
      <w:r w:rsidRPr="004A244D">
        <w:rPr>
          <w:u w:val="single"/>
        </w:rPr>
        <w:tab/>
      </w:r>
      <w:proofErr w:type="gramStart"/>
      <w:r w:rsidRPr="004A244D">
        <w:t>per</w:t>
      </w:r>
      <w:proofErr w:type="gramEnd"/>
      <w:r w:rsidRPr="004A244D">
        <w:rPr>
          <w:spacing w:val="-1"/>
        </w:rPr>
        <w:t xml:space="preserve"> </w:t>
      </w:r>
      <w:r w:rsidRPr="004A244D">
        <w:t>l’attività</w:t>
      </w:r>
      <w:r w:rsidRPr="004A244D">
        <w:rPr>
          <w:u w:val="single"/>
        </w:rPr>
        <w:t xml:space="preserve"> </w:t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r w:rsidRPr="004A244D">
        <w:rPr>
          <w:spacing w:val="-12"/>
        </w:rPr>
        <w:t xml:space="preserve">, </w:t>
      </w:r>
      <w:r w:rsidRPr="004A244D">
        <w:t>Iscritto</w:t>
      </w:r>
      <w:r w:rsidRPr="004A244D">
        <w:rPr>
          <w:spacing w:val="-10"/>
        </w:rPr>
        <w:t xml:space="preserve"> </w:t>
      </w:r>
      <w:r w:rsidRPr="004A244D">
        <w:t>all’Ordine/Collegio</w:t>
      </w:r>
      <w:r w:rsidRPr="004A244D">
        <w:rPr>
          <w:spacing w:val="-12"/>
        </w:rPr>
        <w:t xml:space="preserve"> </w:t>
      </w:r>
      <w:r w:rsidRPr="004A244D">
        <w:t>degli/dei</w:t>
      </w:r>
      <w:r w:rsidRPr="004A244D">
        <w:rPr>
          <w:u w:val="single"/>
        </w:rPr>
        <w:t xml:space="preserve"> </w:t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r w:rsidRPr="004A244D">
        <w:t>della</w:t>
      </w:r>
      <w:r w:rsidRPr="004A244D">
        <w:rPr>
          <w:spacing w:val="-11"/>
        </w:rPr>
        <w:t xml:space="preserve"> </w:t>
      </w:r>
      <w:proofErr w:type="spellStart"/>
      <w:r w:rsidRPr="004A244D">
        <w:t>prov</w:t>
      </w:r>
      <w:proofErr w:type="spellEnd"/>
      <w:r w:rsidRPr="004A244D">
        <w:t>.</w:t>
      </w:r>
      <w:r w:rsidRPr="004A244D">
        <w:rPr>
          <w:spacing w:val="-13"/>
        </w:rPr>
        <w:t xml:space="preserve"> </w:t>
      </w:r>
      <w:proofErr w:type="gramStart"/>
      <w:r w:rsidRPr="004A244D">
        <w:t>di</w:t>
      </w:r>
      <w:proofErr w:type="gramEnd"/>
      <w:r w:rsidRPr="004A244D">
        <w:rPr>
          <w:u w:val="single"/>
        </w:rPr>
        <w:t xml:space="preserve"> </w:t>
      </w:r>
      <w:r w:rsidRPr="004A244D">
        <w:rPr>
          <w:u w:val="single"/>
        </w:rPr>
        <w:tab/>
      </w:r>
      <w:r w:rsidRPr="004A244D">
        <w:t>al n.</w:t>
      </w:r>
      <w:r w:rsidRPr="004A244D">
        <w:rPr>
          <w:u w:val="single"/>
        </w:rPr>
        <w:t xml:space="preserve"> </w:t>
      </w:r>
      <w:r w:rsidRPr="004A244D">
        <w:rPr>
          <w:spacing w:val="-13"/>
        </w:rPr>
        <w:t xml:space="preserve">; </w:t>
      </w:r>
      <w:r w:rsidRPr="004A244D">
        <w:t>Tel./Fax</w:t>
      </w:r>
      <w:r w:rsidRPr="004A244D">
        <w:rPr>
          <w:u w:val="single"/>
        </w:rPr>
        <w:t xml:space="preserve"> </w:t>
      </w:r>
      <w:r w:rsidRPr="004A244D">
        <w:rPr>
          <w:u w:val="single"/>
        </w:rPr>
        <w:tab/>
      </w:r>
      <w:r w:rsidRPr="004A244D">
        <w:t>,</w:t>
      </w:r>
      <w:r w:rsidRPr="004A244D">
        <w:rPr>
          <w:spacing w:val="-10"/>
        </w:rPr>
        <w:t xml:space="preserve"> </w:t>
      </w:r>
      <w:r w:rsidRPr="004A244D">
        <w:t>PEC</w:t>
      </w:r>
      <w:r w:rsidRPr="004A244D">
        <w:rPr>
          <w:u w:val="single"/>
        </w:rPr>
        <w:t xml:space="preserve"> </w:t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r w:rsidRPr="004A244D">
        <w:rPr>
          <w:u w:val="single"/>
        </w:rPr>
        <w:tab/>
      </w:r>
      <w:r w:rsidRPr="004A244D">
        <w:t>,</w:t>
      </w:r>
      <w:r w:rsidRPr="004A244D">
        <w:rPr>
          <w:spacing w:val="-9"/>
        </w:rPr>
        <w:t xml:space="preserve"> </w:t>
      </w:r>
      <w:r w:rsidRPr="004A244D">
        <w:t>che</w:t>
      </w:r>
      <w:r w:rsidRPr="004A244D">
        <w:rPr>
          <w:spacing w:val="-10"/>
        </w:rPr>
        <w:t xml:space="preserve"> </w:t>
      </w:r>
      <w:r w:rsidRPr="004A244D">
        <w:t>con</w:t>
      </w:r>
      <w:r w:rsidRPr="004A244D">
        <w:rPr>
          <w:spacing w:val="-10"/>
        </w:rPr>
        <w:t xml:space="preserve"> </w:t>
      </w:r>
      <w:r w:rsidRPr="004A244D">
        <w:t>riferimento</w:t>
      </w:r>
      <w:r w:rsidRPr="004A244D">
        <w:rPr>
          <w:spacing w:val="-9"/>
        </w:rPr>
        <w:t xml:space="preserve"> </w:t>
      </w:r>
      <w:r w:rsidRPr="004A244D">
        <w:t>alla</w:t>
      </w:r>
      <w:r w:rsidRPr="004A244D">
        <w:rPr>
          <w:spacing w:val="-12"/>
        </w:rPr>
        <w:t xml:space="preserve"> </w:t>
      </w:r>
      <w:r w:rsidRPr="004A244D">
        <w:t>procedura</w:t>
      </w:r>
      <w:r w:rsidRPr="004A244D">
        <w:rPr>
          <w:spacing w:val="-10"/>
        </w:rPr>
        <w:t xml:space="preserve"> </w:t>
      </w:r>
      <w:r w:rsidRPr="004A244D">
        <w:t>di</w:t>
      </w:r>
      <w:r w:rsidRPr="004A244D">
        <w:rPr>
          <w:spacing w:val="-10"/>
        </w:rPr>
        <w:t xml:space="preserve"> </w:t>
      </w:r>
      <w:r w:rsidRPr="004A244D">
        <w:t>gara</w:t>
      </w:r>
      <w:r w:rsidRPr="004A244D">
        <w:rPr>
          <w:spacing w:val="-10"/>
        </w:rPr>
        <w:t xml:space="preserve"> </w:t>
      </w:r>
      <w:r w:rsidRPr="004A244D">
        <w:t>in</w:t>
      </w:r>
      <w:r w:rsidRPr="004A244D">
        <w:rPr>
          <w:spacing w:val="-11"/>
        </w:rPr>
        <w:t xml:space="preserve"> </w:t>
      </w:r>
      <w:r w:rsidRPr="004A244D">
        <w:t>oggetto,</w:t>
      </w:r>
    </w:p>
    <w:p w14:paraId="358588BD" w14:textId="77777777" w:rsidR="00DF47C7" w:rsidRPr="004A244D" w:rsidRDefault="00AD59C1">
      <w:pPr>
        <w:spacing w:before="123"/>
        <w:ind w:right="457"/>
        <w:jc w:val="center"/>
        <w:rPr>
          <w:b/>
          <w:sz w:val="28"/>
        </w:rPr>
      </w:pPr>
      <w:r w:rsidRPr="004A244D">
        <w:rPr>
          <w:b/>
          <w:sz w:val="28"/>
        </w:rPr>
        <w:t>CHIEDE DI PARTECIPARE</w:t>
      </w:r>
    </w:p>
    <w:p w14:paraId="5EDB85A9" w14:textId="77777777" w:rsidR="00DF47C7" w:rsidRPr="004A244D" w:rsidRDefault="00AD59C1">
      <w:pPr>
        <w:spacing w:before="51"/>
        <w:ind w:right="462"/>
        <w:jc w:val="center"/>
        <w:rPr>
          <w:i/>
          <w:sz w:val="18"/>
        </w:rPr>
      </w:pPr>
      <w:r w:rsidRPr="004A244D">
        <w:rPr>
          <w:i/>
          <w:sz w:val="18"/>
          <w:u w:val="single"/>
        </w:rPr>
        <w:t>(</w:t>
      </w:r>
      <w:proofErr w:type="gramStart"/>
      <w:r w:rsidRPr="004A244D">
        <w:rPr>
          <w:i/>
          <w:sz w:val="18"/>
          <w:u w:val="single"/>
        </w:rPr>
        <w:t>fare</w:t>
      </w:r>
      <w:proofErr w:type="gramEnd"/>
      <w:r w:rsidRPr="004A244D">
        <w:rPr>
          <w:i/>
          <w:sz w:val="18"/>
          <w:u w:val="single"/>
        </w:rPr>
        <w:t xml:space="preserve"> le scelte e barrare le parti di testo non attinenti alla particolare forma di partecipazione)</w:t>
      </w:r>
    </w:p>
    <w:p w14:paraId="26A39DC8" w14:textId="77777777" w:rsidR="00DF47C7" w:rsidRPr="004A244D" w:rsidRDefault="00AD59C1">
      <w:pPr>
        <w:pStyle w:val="Corpotesto"/>
        <w:spacing w:before="107"/>
      </w:pPr>
      <w:proofErr w:type="gramStart"/>
      <w:r w:rsidRPr="004A244D">
        <w:t>c</w:t>
      </w:r>
      <w:r w:rsidRPr="004A244D">
        <w:rPr>
          <w:spacing w:val="1"/>
        </w:rPr>
        <w:t>o</w:t>
      </w:r>
      <w:r w:rsidRPr="004A244D">
        <w:t>n</w:t>
      </w:r>
      <w:proofErr w:type="gramEnd"/>
      <w:r w:rsidRPr="004A244D">
        <w:rPr>
          <w:spacing w:val="-1"/>
        </w:rPr>
        <w:t xml:space="preserve"> </w:t>
      </w:r>
      <w:r w:rsidRPr="004A244D">
        <w:t xml:space="preserve">la </w:t>
      </w:r>
      <w:r w:rsidRPr="004A244D">
        <w:rPr>
          <w:spacing w:val="-3"/>
        </w:rPr>
        <w:t>s</w:t>
      </w:r>
      <w:r w:rsidRPr="004A244D">
        <w:t>eg</w:t>
      </w:r>
      <w:r w:rsidRPr="004A244D">
        <w:rPr>
          <w:spacing w:val="-1"/>
        </w:rPr>
        <w:t>u</w:t>
      </w:r>
      <w:r w:rsidRPr="004A244D">
        <w:t>ente</w:t>
      </w:r>
      <w:r w:rsidRPr="004A244D">
        <w:rPr>
          <w:spacing w:val="-2"/>
        </w:rPr>
        <w:t xml:space="preserve"> </w:t>
      </w:r>
      <w:r w:rsidRPr="004A244D">
        <w:rPr>
          <w:spacing w:val="-1"/>
        </w:rPr>
        <w:t>f</w:t>
      </w:r>
      <w:r w:rsidRPr="004A244D">
        <w:rPr>
          <w:spacing w:val="1"/>
        </w:rPr>
        <w:t>o</w:t>
      </w:r>
      <w:r w:rsidRPr="004A244D">
        <w:rPr>
          <w:spacing w:val="-3"/>
        </w:rPr>
        <w:t>r</w:t>
      </w:r>
      <w:r w:rsidRPr="004A244D">
        <w:t>ma</w:t>
      </w:r>
      <w:r w:rsidRPr="004A244D">
        <w:rPr>
          <w:spacing w:val="-3"/>
        </w:rPr>
        <w:t xml:space="preserve"> </w:t>
      </w:r>
      <w:r w:rsidRPr="004A244D">
        <w:rPr>
          <w:spacing w:val="-1"/>
        </w:rPr>
        <w:t>d</w:t>
      </w:r>
      <w:r w:rsidRPr="004A244D">
        <w:t xml:space="preserve">i </w:t>
      </w:r>
      <w:r w:rsidRPr="004A244D">
        <w:rPr>
          <w:spacing w:val="-1"/>
        </w:rPr>
        <w:t>p</w:t>
      </w:r>
      <w:r w:rsidRPr="004A244D">
        <w:t>artecipa</w:t>
      </w:r>
      <w:r w:rsidRPr="004A244D">
        <w:rPr>
          <w:spacing w:val="-2"/>
        </w:rPr>
        <w:t>z</w:t>
      </w:r>
      <w:r w:rsidRPr="004A244D">
        <w:t>io</w:t>
      </w:r>
      <w:r w:rsidRPr="004A244D">
        <w:rPr>
          <w:spacing w:val="-4"/>
        </w:rPr>
        <w:t>n</w:t>
      </w:r>
      <w:r w:rsidRPr="004A244D">
        <w:t>e</w:t>
      </w:r>
      <w:r w:rsidRPr="004A244D">
        <w:rPr>
          <w:spacing w:val="1"/>
        </w:rPr>
        <w:t xml:space="preserve"> </w:t>
      </w:r>
      <w:r w:rsidRPr="004A244D">
        <w:rPr>
          <w:spacing w:val="-1"/>
        </w:rPr>
        <w:t>(</w:t>
      </w:r>
      <w:r w:rsidRPr="004A244D">
        <w:rPr>
          <w:rFonts w:ascii="Times New Roman" w:hAnsi="Times New Roman"/>
          <w:w w:val="223"/>
          <w:shd w:val="clear" w:color="auto" w:fill="D9D9D9"/>
        </w:rPr>
        <w:t>•</w:t>
      </w:r>
      <w:r w:rsidRPr="004A244D">
        <w:rPr>
          <w:rFonts w:ascii="Times New Roman" w:hAnsi="Times New Roman"/>
        </w:rPr>
        <w:t xml:space="preserve"> </w:t>
      </w:r>
      <w:r w:rsidRPr="004A244D">
        <w:rPr>
          <w:rFonts w:ascii="Times New Roman" w:hAnsi="Times New Roman"/>
          <w:spacing w:val="1"/>
        </w:rPr>
        <w:t xml:space="preserve"> </w:t>
      </w:r>
      <w:r w:rsidRPr="004A244D">
        <w:rPr>
          <w:spacing w:val="-1"/>
        </w:rPr>
        <w:t>sen</w:t>
      </w:r>
      <w:r w:rsidRPr="004A244D">
        <w:rPr>
          <w:spacing w:val="-2"/>
        </w:rPr>
        <w:t>z</w:t>
      </w:r>
      <w:r w:rsidRPr="004A244D">
        <w:t xml:space="preserve">a </w:t>
      </w:r>
      <w:r w:rsidRPr="004A244D">
        <w:rPr>
          <w:spacing w:val="-3"/>
        </w:rPr>
        <w:t>a</w:t>
      </w:r>
      <w:r w:rsidRPr="004A244D">
        <w:rPr>
          <w:spacing w:val="-2"/>
        </w:rPr>
        <w:t>v</w:t>
      </w:r>
      <w:r w:rsidRPr="004A244D">
        <w:t>val</w:t>
      </w:r>
      <w:r w:rsidRPr="004A244D">
        <w:rPr>
          <w:spacing w:val="-1"/>
        </w:rPr>
        <w:t>i</w:t>
      </w:r>
      <w:r w:rsidRPr="004A244D">
        <w:rPr>
          <w:spacing w:val="-2"/>
        </w:rPr>
        <w:t>m</w:t>
      </w:r>
      <w:r w:rsidRPr="004A244D">
        <w:t>en</w:t>
      </w:r>
      <w:r w:rsidRPr="004A244D">
        <w:rPr>
          <w:spacing w:val="-3"/>
        </w:rPr>
        <w:t>t</w:t>
      </w:r>
      <w:r w:rsidRPr="004A244D">
        <w:t>o</w:t>
      </w:r>
      <w:r w:rsidRPr="004A244D">
        <w:rPr>
          <w:spacing w:val="1"/>
        </w:rPr>
        <w:t xml:space="preserve"> </w:t>
      </w:r>
      <w:r w:rsidRPr="004A244D">
        <w:t xml:space="preserve">o </w:t>
      </w:r>
      <w:r w:rsidRPr="004A244D">
        <w:rPr>
          <w:rFonts w:ascii="Times New Roman" w:hAnsi="Times New Roman"/>
          <w:w w:val="223"/>
          <w:shd w:val="clear" w:color="auto" w:fill="D9D9D9"/>
        </w:rPr>
        <w:t>•</w:t>
      </w:r>
      <w:r w:rsidRPr="004A244D">
        <w:rPr>
          <w:rFonts w:ascii="Times New Roman" w:hAnsi="Times New Roman"/>
        </w:rPr>
        <w:t xml:space="preserve"> </w:t>
      </w:r>
      <w:r w:rsidRPr="004A244D">
        <w:rPr>
          <w:rFonts w:ascii="Times New Roman" w:hAnsi="Times New Roman"/>
          <w:spacing w:val="-1"/>
        </w:rPr>
        <w:t xml:space="preserve"> </w:t>
      </w:r>
      <w:r w:rsidRPr="004A244D">
        <w:t>c</w:t>
      </w:r>
      <w:r w:rsidRPr="004A244D">
        <w:rPr>
          <w:spacing w:val="1"/>
        </w:rPr>
        <w:t>o</w:t>
      </w:r>
      <w:r w:rsidRPr="004A244D">
        <w:t>n</w:t>
      </w:r>
      <w:r w:rsidRPr="004A244D">
        <w:rPr>
          <w:spacing w:val="-4"/>
        </w:rPr>
        <w:t xml:space="preserve"> </w:t>
      </w:r>
      <w:r w:rsidRPr="004A244D">
        <w:t>a</w:t>
      </w:r>
      <w:r w:rsidRPr="004A244D">
        <w:rPr>
          <w:spacing w:val="-2"/>
        </w:rPr>
        <w:t>v</w:t>
      </w:r>
      <w:r w:rsidRPr="004A244D">
        <w:t>val</w:t>
      </w:r>
      <w:r w:rsidRPr="004A244D">
        <w:rPr>
          <w:spacing w:val="-4"/>
        </w:rPr>
        <w:t>i</w:t>
      </w:r>
      <w:r w:rsidRPr="004A244D">
        <w:rPr>
          <w:spacing w:val="-2"/>
        </w:rPr>
        <w:t>m</w:t>
      </w:r>
      <w:r w:rsidRPr="004A244D">
        <w:t>ento</w:t>
      </w:r>
      <w:r w:rsidRPr="004A244D">
        <w:rPr>
          <w:spacing w:val="-1"/>
        </w:rPr>
        <w:t xml:space="preserve"> </w:t>
      </w:r>
      <w:r w:rsidRPr="004A244D">
        <w:t>(A</w:t>
      </w:r>
      <w:r w:rsidRPr="004A244D">
        <w:rPr>
          <w:sz w:val="18"/>
        </w:rPr>
        <w:t>U</w:t>
      </w:r>
      <w:r w:rsidRPr="004A244D">
        <w:rPr>
          <w:spacing w:val="-2"/>
          <w:sz w:val="18"/>
        </w:rPr>
        <w:t>S</w:t>
      </w:r>
      <w:r w:rsidRPr="004A244D">
        <w:rPr>
          <w:sz w:val="18"/>
        </w:rPr>
        <w:t>I</w:t>
      </w:r>
      <w:r w:rsidRPr="004A244D">
        <w:rPr>
          <w:spacing w:val="1"/>
          <w:sz w:val="18"/>
        </w:rPr>
        <w:t>L</w:t>
      </w:r>
      <w:r w:rsidRPr="004A244D">
        <w:rPr>
          <w:sz w:val="18"/>
        </w:rPr>
        <w:t>I</w:t>
      </w:r>
      <w:r w:rsidRPr="004A244D">
        <w:rPr>
          <w:spacing w:val="-1"/>
          <w:sz w:val="18"/>
        </w:rPr>
        <w:t>A</w:t>
      </w:r>
      <w:r w:rsidRPr="004A244D">
        <w:rPr>
          <w:sz w:val="18"/>
        </w:rPr>
        <w:t>RI</w:t>
      </w:r>
      <w:r w:rsidRPr="004A244D">
        <w:rPr>
          <w:spacing w:val="-1"/>
          <w:sz w:val="18"/>
        </w:rPr>
        <w:t>A</w:t>
      </w:r>
      <w:r w:rsidRPr="004A244D">
        <w:t>):</w:t>
      </w:r>
    </w:p>
    <w:p w14:paraId="6DE8BF05" w14:textId="77777777" w:rsidR="00DF47C7" w:rsidRPr="004A244D" w:rsidRDefault="00AD59C1">
      <w:pPr>
        <w:pStyle w:val="Paragrafoelenco"/>
        <w:numPr>
          <w:ilvl w:val="0"/>
          <w:numId w:val="65"/>
        </w:numPr>
        <w:tabs>
          <w:tab w:val="left" w:pos="974"/>
        </w:tabs>
        <w:spacing w:before="101"/>
        <w:ind w:right="1139" w:hanging="1419"/>
        <w:jc w:val="left"/>
      </w:pPr>
      <w:r w:rsidRPr="004A244D">
        <w:t>O.E. singolo (</w:t>
      </w:r>
      <w:r w:rsidRPr="004A244D">
        <w:rPr>
          <w:sz w:val="20"/>
        </w:rPr>
        <w:t xml:space="preserve">Professionista singolo, Associazione di professionisti, Società di professionisti, Società di ingegneria, di cui all’art 46 co. 1 </w:t>
      </w:r>
      <w:proofErr w:type="spellStart"/>
      <w:r w:rsidRPr="004A244D">
        <w:rPr>
          <w:sz w:val="20"/>
        </w:rPr>
        <w:t>lett</w:t>
      </w:r>
      <w:proofErr w:type="spellEnd"/>
      <w:r w:rsidRPr="004A244D">
        <w:rPr>
          <w:sz w:val="20"/>
        </w:rPr>
        <w:t xml:space="preserve">. a), b), c), d) del </w:t>
      </w:r>
      <w:proofErr w:type="spellStart"/>
      <w:r w:rsidRPr="004A244D">
        <w:rPr>
          <w:sz w:val="20"/>
        </w:rPr>
        <w:t>D.Lgs.</w:t>
      </w:r>
      <w:proofErr w:type="spellEnd"/>
      <w:r w:rsidRPr="004A244D">
        <w:rPr>
          <w:spacing w:val="-4"/>
          <w:sz w:val="20"/>
        </w:rPr>
        <w:t xml:space="preserve"> </w:t>
      </w:r>
      <w:r w:rsidRPr="004A244D">
        <w:rPr>
          <w:sz w:val="20"/>
        </w:rPr>
        <w:t>50/2016</w:t>
      </w:r>
      <w:r w:rsidRPr="004A244D">
        <w:t>).</w:t>
      </w:r>
    </w:p>
    <w:p w14:paraId="14F519F5" w14:textId="77777777" w:rsidR="00DF47C7" w:rsidRPr="004A244D" w:rsidRDefault="00AD59C1">
      <w:pPr>
        <w:pStyle w:val="Paragrafoelenco"/>
        <w:numPr>
          <w:ilvl w:val="0"/>
          <w:numId w:val="65"/>
        </w:numPr>
        <w:tabs>
          <w:tab w:val="left" w:pos="957"/>
        </w:tabs>
        <w:spacing w:before="60"/>
        <w:ind w:left="956" w:hanging="285"/>
        <w:jc w:val="left"/>
      </w:pPr>
      <w:r w:rsidRPr="004A244D">
        <w:rPr>
          <w:spacing w:val="-3"/>
        </w:rPr>
        <w:t>C</w:t>
      </w:r>
      <w:r w:rsidRPr="004A244D">
        <w:rPr>
          <w:spacing w:val="1"/>
        </w:rPr>
        <w:t>o</w:t>
      </w:r>
      <w:r w:rsidRPr="004A244D">
        <w:rPr>
          <w:spacing w:val="-1"/>
        </w:rPr>
        <w:t>ns</w:t>
      </w:r>
      <w:r w:rsidRPr="004A244D">
        <w:rPr>
          <w:spacing w:val="1"/>
        </w:rPr>
        <w:t>o</w:t>
      </w:r>
      <w:r w:rsidRPr="004A244D">
        <w:t>r</w:t>
      </w:r>
      <w:r w:rsidRPr="004A244D">
        <w:rPr>
          <w:spacing w:val="-2"/>
        </w:rPr>
        <w:t>z</w:t>
      </w:r>
      <w:r w:rsidRPr="004A244D">
        <w:rPr>
          <w:spacing w:val="-3"/>
        </w:rPr>
        <w:t>i</w:t>
      </w:r>
      <w:r w:rsidRPr="004A244D">
        <w:t>o</w:t>
      </w:r>
      <w:r w:rsidRPr="004A244D">
        <w:rPr>
          <w:spacing w:val="1"/>
        </w:rPr>
        <w:t xml:space="preserve"> </w:t>
      </w:r>
      <w:r w:rsidRPr="004A244D">
        <w:rPr>
          <w:spacing w:val="-1"/>
        </w:rPr>
        <w:t>s</w:t>
      </w:r>
      <w:r w:rsidRPr="004A244D">
        <w:rPr>
          <w:spacing w:val="-3"/>
        </w:rPr>
        <w:t>t</w:t>
      </w:r>
      <w:r w:rsidRPr="004A244D">
        <w:t>a</w:t>
      </w:r>
      <w:r w:rsidRPr="004A244D">
        <w:rPr>
          <w:spacing w:val="-1"/>
        </w:rPr>
        <w:t>b</w:t>
      </w:r>
      <w:r w:rsidRPr="004A244D">
        <w:t>i</w:t>
      </w:r>
      <w:r w:rsidRPr="004A244D">
        <w:rPr>
          <w:spacing w:val="-1"/>
        </w:rPr>
        <w:t>l</w:t>
      </w:r>
      <w:r w:rsidRPr="004A244D">
        <w:t>e</w:t>
      </w:r>
      <w:r w:rsidRPr="004A244D">
        <w:rPr>
          <w:spacing w:val="1"/>
        </w:rPr>
        <w:t xml:space="preserve"> </w:t>
      </w:r>
      <w:r w:rsidRPr="004A244D">
        <w:rPr>
          <w:i/>
          <w:w w:val="99"/>
          <w:sz w:val="20"/>
        </w:rPr>
        <w:t>a</w:t>
      </w:r>
      <w:r w:rsidRPr="004A244D">
        <w:rPr>
          <w:i/>
          <w:spacing w:val="-2"/>
          <w:w w:val="99"/>
          <w:sz w:val="20"/>
        </w:rPr>
        <w:t>r</w:t>
      </w:r>
      <w:r w:rsidRPr="004A244D">
        <w:rPr>
          <w:i/>
          <w:w w:val="99"/>
          <w:sz w:val="20"/>
        </w:rPr>
        <w:t>t.</w:t>
      </w:r>
      <w:r w:rsidRPr="004A244D">
        <w:rPr>
          <w:i/>
          <w:sz w:val="20"/>
        </w:rPr>
        <w:t xml:space="preserve"> </w:t>
      </w:r>
      <w:r w:rsidRPr="004A244D">
        <w:rPr>
          <w:i/>
          <w:w w:val="99"/>
          <w:sz w:val="20"/>
        </w:rPr>
        <w:t>46</w:t>
      </w:r>
      <w:r w:rsidRPr="004A244D">
        <w:rPr>
          <w:i/>
          <w:sz w:val="20"/>
        </w:rPr>
        <w:t xml:space="preserve"> </w:t>
      </w:r>
      <w:r w:rsidRPr="004A244D">
        <w:rPr>
          <w:i/>
          <w:spacing w:val="1"/>
          <w:w w:val="99"/>
          <w:sz w:val="20"/>
        </w:rPr>
        <w:t>c</w:t>
      </w:r>
      <w:r w:rsidRPr="004A244D">
        <w:rPr>
          <w:i/>
          <w:w w:val="99"/>
          <w:sz w:val="20"/>
        </w:rPr>
        <w:t>o.</w:t>
      </w:r>
      <w:r w:rsidRPr="004A244D">
        <w:rPr>
          <w:i/>
          <w:sz w:val="20"/>
        </w:rPr>
        <w:t xml:space="preserve"> </w:t>
      </w:r>
      <w:r w:rsidRPr="004A244D">
        <w:rPr>
          <w:i/>
          <w:w w:val="99"/>
          <w:sz w:val="20"/>
        </w:rPr>
        <w:t>1</w:t>
      </w:r>
      <w:r w:rsidRPr="004A244D">
        <w:rPr>
          <w:i/>
          <w:spacing w:val="-1"/>
          <w:sz w:val="20"/>
        </w:rPr>
        <w:t xml:space="preserve"> </w:t>
      </w:r>
      <w:proofErr w:type="spellStart"/>
      <w:r w:rsidRPr="004A244D">
        <w:rPr>
          <w:i/>
          <w:w w:val="99"/>
          <w:sz w:val="20"/>
        </w:rPr>
        <w:t>lett</w:t>
      </w:r>
      <w:proofErr w:type="spellEnd"/>
      <w:r w:rsidRPr="004A244D">
        <w:rPr>
          <w:i/>
          <w:w w:val="99"/>
          <w:sz w:val="20"/>
        </w:rPr>
        <w:t>.</w:t>
      </w:r>
      <w:r w:rsidRPr="004A244D">
        <w:rPr>
          <w:i/>
          <w:sz w:val="20"/>
        </w:rPr>
        <w:t xml:space="preserve"> </w:t>
      </w:r>
      <w:r w:rsidRPr="004A244D">
        <w:rPr>
          <w:i/>
          <w:spacing w:val="-1"/>
          <w:w w:val="99"/>
          <w:sz w:val="20"/>
        </w:rPr>
        <w:t>f</w:t>
      </w:r>
      <w:r w:rsidRPr="004A244D">
        <w:rPr>
          <w:i/>
          <w:w w:val="99"/>
          <w:sz w:val="20"/>
        </w:rPr>
        <w:t>)</w:t>
      </w:r>
      <w:r w:rsidRPr="004A244D">
        <w:rPr>
          <w:i/>
          <w:spacing w:val="-1"/>
          <w:sz w:val="20"/>
        </w:rPr>
        <w:t xml:space="preserve"> </w:t>
      </w:r>
      <w:r w:rsidRPr="004A244D">
        <w:rPr>
          <w:i/>
          <w:w w:val="99"/>
          <w:sz w:val="20"/>
        </w:rPr>
        <w:t>del</w:t>
      </w:r>
      <w:r w:rsidRPr="004A244D">
        <w:rPr>
          <w:i/>
          <w:sz w:val="20"/>
        </w:rPr>
        <w:t xml:space="preserve"> </w:t>
      </w:r>
      <w:r w:rsidRPr="004A244D">
        <w:rPr>
          <w:i/>
          <w:spacing w:val="-1"/>
          <w:w w:val="99"/>
          <w:sz w:val="20"/>
        </w:rPr>
        <w:t>Co</w:t>
      </w:r>
      <w:r w:rsidRPr="004A244D">
        <w:rPr>
          <w:i/>
          <w:spacing w:val="1"/>
          <w:w w:val="99"/>
          <w:sz w:val="20"/>
        </w:rPr>
        <w:t>d</w:t>
      </w:r>
      <w:r w:rsidRPr="004A244D">
        <w:rPr>
          <w:i/>
          <w:w w:val="99"/>
          <w:sz w:val="20"/>
        </w:rPr>
        <w:t>ice</w:t>
      </w:r>
      <w:r w:rsidRPr="004A244D">
        <w:rPr>
          <w:i/>
          <w:spacing w:val="4"/>
          <w:sz w:val="20"/>
        </w:rPr>
        <w:t xml:space="preserve"> </w:t>
      </w:r>
      <w:r w:rsidRPr="004A244D">
        <w:rPr>
          <w:spacing w:val="-3"/>
        </w:rPr>
        <w:t>(</w:t>
      </w:r>
      <w:r w:rsidRPr="004A244D">
        <w:rPr>
          <w:rFonts w:ascii="Times New Roman" w:hAnsi="Times New Roman"/>
          <w:w w:val="223"/>
          <w:shd w:val="clear" w:color="auto" w:fill="D9D9D9"/>
        </w:rPr>
        <w:t>•</w:t>
      </w:r>
      <w:r w:rsidRPr="004A244D">
        <w:rPr>
          <w:rFonts w:ascii="Times New Roman" w:hAnsi="Times New Roman"/>
          <w:spacing w:val="-6"/>
        </w:rPr>
        <w:t xml:space="preserve"> </w:t>
      </w:r>
      <w:r w:rsidRPr="004A244D">
        <w:t>c</w:t>
      </w:r>
      <w:r w:rsidRPr="004A244D">
        <w:rPr>
          <w:spacing w:val="1"/>
        </w:rPr>
        <w:t>o</w:t>
      </w:r>
      <w:r w:rsidRPr="004A244D">
        <w:rPr>
          <w:spacing w:val="-4"/>
        </w:rPr>
        <w:t>n</w:t>
      </w:r>
      <w:r w:rsidRPr="004A244D">
        <w:t>c</w:t>
      </w:r>
      <w:r w:rsidRPr="004A244D">
        <w:rPr>
          <w:spacing w:val="1"/>
        </w:rPr>
        <w:t>o</w:t>
      </w:r>
      <w:r w:rsidRPr="004A244D">
        <w:t>rre</w:t>
      </w:r>
      <w:r w:rsidRPr="004A244D">
        <w:rPr>
          <w:spacing w:val="-3"/>
        </w:rPr>
        <w:t xml:space="preserve"> </w:t>
      </w:r>
      <w:r w:rsidRPr="004A244D">
        <w:t xml:space="preserve">in </w:t>
      </w:r>
      <w:r w:rsidRPr="004A244D">
        <w:rPr>
          <w:spacing w:val="-2"/>
        </w:rPr>
        <w:t>P</w:t>
      </w:r>
      <w:r w:rsidRPr="004A244D">
        <w:rPr>
          <w:sz w:val="18"/>
        </w:rPr>
        <w:t>ROP</w:t>
      </w:r>
      <w:r w:rsidRPr="004A244D">
        <w:rPr>
          <w:spacing w:val="-2"/>
          <w:sz w:val="18"/>
        </w:rPr>
        <w:t>R</w:t>
      </w:r>
      <w:r w:rsidRPr="004A244D">
        <w:rPr>
          <w:sz w:val="18"/>
        </w:rPr>
        <w:t>IO</w:t>
      </w:r>
      <w:r w:rsidRPr="004A244D">
        <w:rPr>
          <w:spacing w:val="1"/>
          <w:sz w:val="18"/>
        </w:rPr>
        <w:t xml:space="preserve"> </w:t>
      </w:r>
      <w:r w:rsidRPr="004A244D">
        <w:rPr>
          <w:i/>
        </w:rPr>
        <w:t>/</w:t>
      </w:r>
      <w:r w:rsidRPr="004A244D">
        <w:rPr>
          <w:i/>
          <w:spacing w:val="-1"/>
        </w:rPr>
        <w:t xml:space="preserve"> </w:t>
      </w:r>
      <w:r w:rsidRPr="004A244D">
        <w:rPr>
          <w:rFonts w:ascii="Times New Roman" w:hAnsi="Times New Roman"/>
          <w:w w:val="223"/>
          <w:shd w:val="clear" w:color="auto" w:fill="D9D9D9"/>
        </w:rPr>
        <w:t>•</w:t>
      </w:r>
      <w:r w:rsidRPr="004A244D">
        <w:rPr>
          <w:rFonts w:ascii="Times New Roman" w:hAnsi="Times New Roman"/>
          <w:spacing w:val="-6"/>
        </w:rPr>
        <w:t xml:space="preserve"> </w:t>
      </w:r>
      <w:r w:rsidRPr="004A244D">
        <w:rPr>
          <w:spacing w:val="-1"/>
        </w:rPr>
        <w:t>p</w:t>
      </w:r>
      <w:r w:rsidRPr="004A244D">
        <w:t xml:space="preserve">er </w:t>
      </w:r>
      <w:r w:rsidRPr="004A244D">
        <w:rPr>
          <w:spacing w:val="-3"/>
        </w:rPr>
        <w:t>C</w:t>
      </w:r>
      <w:r w:rsidRPr="004A244D">
        <w:rPr>
          <w:spacing w:val="-2"/>
          <w:sz w:val="18"/>
        </w:rPr>
        <w:t>O</w:t>
      </w:r>
      <w:r w:rsidRPr="004A244D">
        <w:rPr>
          <w:spacing w:val="-1"/>
          <w:sz w:val="18"/>
        </w:rPr>
        <w:t>N</w:t>
      </w:r>
      <w:r w:rsidRPr="004A244D">
        <w:rPr>
          <w:spacing w:val="-2"/>
          <w:sz w:val="18"/>
        </w:rPr>
        <w:t>S</w:t>
      </w:r>
      <w:r w:rsidRPr="004A244D">
        <w:rPr>
          <w:sz w:val="18"/>
        </w:rPr>
        <w:t>OR</w:t>
      </w:r>
      <w:r w:rsidRPr="004A244D">
        <w:rPr>
          <w:spacing w:val="-1"/>
          <w:sz w:val="18"/>
        </w:rPr>
        <w:t>ZI</w:t>
      </w:r>
      <w:r w:rsidRPr="004A244D">
        <w:rPr>
          <w:spacing w:val="-2"/>
          <w:sz w:val="18"/>
        </w:rPr>
        <w:t>A</w:t>
      </w:r>
      <w:r w:rsidRPr="004A244D">
        <w:rPr>
          <w:sz w:val="18"/>
        </w:rPr>
        <w:t>TA</w:t>
      </w:r>
      <w:r w:rsidRPr="004A244D">
        <w:rPr>
          <w:spacing w:val="-2"/>
          <w:sz w:val="18"/>
        </w:rPr>
        <w:t xml:space="preserve"> </w:t>
      </w:r>
      <w:r w:rsidRPr="004A244D">
        <w:rPr>
          <w:sz w:val="18"/>
        </w:rPr>
        <w:t>E</w:t>
      </w:r>
      <w:r w:rsidRPr="004A244D">
        <w:rPr>
          <w:spacing w:val="-2"/>
          <w:sz w:val="18"/>
        </w:rPr>
        <w:t>S</w:t>
      </w:r>
      <w:r w:rsidRPr="004A244D">
        <w:rPr>
          <w:sz w:val="18"/>
        </w:rPr>
        <w:t>E</w:t>
      </w:r>
      <w:r w:rsidRPr="004A244D">
        <w:rPr>
          <w:spacing w:val="-1"/>
          <w:sz w:val="18"/>
        </w:rPr>
        <w:t>CU</w:t>
      </w:r>
      <w:r w:rsidRPr="004A244D">
        <w:rPr>
          <w:sz w:val="18"/>
        </w:rPr>
        <w:t>TRI</w:t>
      </w:r>
      <w:r w:rsidRPr="004A244D">
        <w:rPr>
          <w:spacing w:val="2"/>
          <w:sz w:val="18"/>
        </w:rPr>
        <w:t>C</w:t>
      </w:r>
      <w:r w:rsidRPr="004A244D">
        <w:rPr>
          <w:sz w:val="18"/>
        </w:rPr>
        <w:t>E</w:t>
      </w:r>
      <w:r w:rsidRPr="004A244D">
        <w:t>);</w:t>
      </w:r>
    </w:p>
    <w:p w14:paraId="19F1784A" w14:textId="77777777" w:rsidR="00DF47C7" w:rsidRPr="004A244D" w:rsidRDefault="00AD59C1">
      <w:pPr>
        <w:pStyle w:val="Corpotesto"/>
        <w:spacing w:before="39"/>
        <w:ind w:left="0" w:right="457"/>
        <w:jc w:val="center"/>
      </w:pPr>
      <w:r w:rsidRPr="004A244D">
        <w:t>*****************</w:t>
      </w:r>
    </w:p>
    <w:p w14:paraId="5FA06FC5" w14:textId="77777777" w:rsidR="00DF47C7" w:rsidRPr="004A244D" w:rsidRDefault="00AD59C1">
      <w:pPr>
        <w:pStyle w:val="Corpotesto"/>
        <w:spacing w:before="41" w:line="276" w:lineRule="auto"/>
        <w:ind w:right="1134"/>
      </w:pPr>
      <w:r w:rsidRPr="004A244D">
        <w:t>A tal fine, sensi degli art. 46 e 47 D.P.R. 445/2000, consapevoli delle responsabilità penali e relative sanzioni di cui all’art. 76 del citato decreto, in caso di dichiarazioni false o mendaci, nonché delle conseguenze amministrative e di decadenza dei benefici eventualmente conseguenti al provvedimento emanato,</w:t>
      </w:r>
    </w:p>
    <w:p w14:paraId="28ECBDF2" w14:textId="77777777" w:rsidR="00DF47C7" w:rsidRPr="004A244D" w:rsidRDefault="00AD59C1">
      <w:pPr>
        <w:spacing w:before="120"/>
        <w:ind w:right="458"/>
        <w:jc w:val="center"/>
        <w:rPr>
          <w:b/>
          <w:sz w:val="21"/>
        </w:rPr>
      </w:pPr>
      <w:r w:rsidRPr="004A244D">
        <w:rPr>
          <w:b/>
          <w:sz w:val="21"/>
        </w:rPr>
        <w:t>DICHIARA</w:t>
      </w:r>
    </w:p>
    <w:p w14:paraId="1D3FBD8A" w14:textId="77777777" w:rsidR="00DF47C7" w:rsidRPr="004A244D" w:rsidRDefault="00AD59C1">
      <w:pPr>
        <w:spacing w:before="41"/>
        <w:ind w:right="463"/>
        <w:jc w:val="center"/>
        <w:rPr>
          <w:i/>
          <w:sz w:val="18"/>
        </w:rPr>
      </w:pPr>
      <w:r w:rsidRPr="004A244D">
        <w:rPr>
          <w:i/>
          <w:sz w:val="18"/>
          <w:u w:val="single"/>
        </w:rPr>
        <w:t>(</w:t>
      </w:r>
      <w:proofErr w:type="gramStart"/>
      <w:r w:rsidRPr="004A244D">
        <w:rPr>
          <w:i/>
          <w:sz w:val="18"/>
          <w:u w:val="single"/>
        </w:rPr>
        <w:t>fare</w:t>
      </w:r>
      <w:proofErr w:type="gramEnd"/>
      <w:r w:rsidRPr="004A244D">
        <w:rPr>
          <w:i/>
          <w:sz w:val="18"/>
          <w:u w:val="single"/>
        </w:rPr>
        <w:t xml:space="preserve"> le scelte e barrare le parti di testo non attinenti al caso in specie e che non sono veritiere)</w:t>
      </w:r>
    </w:p>
    <w:p w14:paraId="31571BB2" w14:textId="77777777" w:rsidR="00DF47C7" w:rsidRPr="004A244D" w:rsidRDefault="00DF47C7">
      <w:pPr>
        <w:pStyle w:val="Corpotesto"/>
        <w:spacing w:before="11"/>
        <w:ind w:left="0"/>
        <w:jc w:val="left"/>
        <w:rPr>
          <w:i/>
          <w:sz w:val="13"/>
        </w:rPr>
      </w:pPr>
    </w:p>
    <w:p w14:paraId="75CE36DB" w14:textId="77777777" w:rsidR="00DF47C7" w:rsidRPr="004A244D" w:rsidRDefault="00AD59C1">
      <w:pPr>
        <w:pStyle w:val="Paragrafoelenco"/>
        <w:numPr>
          <w:ilvl w:val="0"/>
          <w:numId w:val="66"/>
        </w:numPr>
        <w:tabs>
          <w:tab w:val="left" w:pos="673"/>
        </w:tabs>
        <w:rPr>
          <w:sz w:val="20"/>
        </w:rPr>
      </w:pPr>
      <w:proofErr w:type="gramStart"/>
      <w:r w:rsidRPr="004A244D">
        <w:rPr>
          <w:sz w:val="20"/>
        </w:rPr>
        <w:t>di</w:t>
      </w:r>
      <w:proofErr w:type="gramEnd"/>
      <w:r w:rsidRPr="004A244D">
        <w:rPr>
          <w:sz w:val="20"/>
        </w:rPr>
        <w:t xml:space="preserve"> rientrare nella categoria degli operatori economici di cui all’art. 46 co. 1 </w:t>
      </w:r>
      <w:proofErr w:type="spellStart"/>
      <w:r w:rsidRPr="004A244D">
        <w:rPr>
          <w:sz w:val="20"/>
        </w:rPr>
        <w:t>lett</w:t>
      </w:r>
      <w:proofErr w:type="spellEnd"/>
      <w:r w:rsidRPr="004A244D">
        <w:rPr>
          <w:sz w:val="20"/>
        </w:rPr>
        <w:t>. a), b), c), d) e f) del</w:t>
      </w:r>
      <w:r w:rsidRPr="004A244D">
        <w:rPr>
          <w:spacing w:val="-14"/>
          <w:sz w:val="20"/>
        </w:rPr>
        <w:t xml:space="preserve"> </w:t>
      </w:r>
      <w:r w:rsidRPr="004A244D">
        <w:rPr>
          <w:sz w:val="20"/>
        </w:rPr>
        <w:t>Codice.</w:t>
      </w:r>
    </w:p>
    <w:p w14:paraId="031B5C6F" w14:textId="77777777" w:rsidR="00DF47C7" w:rsidRPr="004A244D" w:rsidRDefault="00AD59C1">
      <w:pPr>
        <w:pStyle w:val="Paragrafoelenco"/>
        <w:numPr>
          <w:ilvl w:val="0"/>
          <w:numId w:val="66"/>
        </w:numPr>
        <w:tabs>
          <w:tab w:val="left" w:pos="673"/>
        </w:tabs>
        <w:spacing w:before="90" w:line="273" w:lineRule="auto"/>
        <w:ind w:right="1134"/>
        <w:rPr>
          <w:sz w:val="20"/>
        </w:rPr>
      </w:pPr>
      <w:proofErr w:type="gramStart"/>
      <w:r w:rsidRPr="004A244D">
        <w:rPr>
          <w:sz w:val="20"/>
        </w:rPr>
        <w:t>di</w:t>
      </w:r>
      <w:proofErr w:type="gramEnd"/>
      <w:r w:rsidRPr="004A244D">
        <w:rPr>
          <w:sz w:val="20"/>
        </w:rPr>
        <w:t xml:space="preserve"> non trovarsi in alcuna delle cause di esclusione di cui all’art.80 </w:t>
      </w:r>
      <w:proofErr w:type="spellStart"/>
      <w:r w:rsidRPr="004A244D">
        <w:rPr>
          <w:sz w:val="20"/>
        </w:rPr>
        <w:t>D.Lgs.</w:t>
      </w:r>
      <w:proofErr w:type="spellEnd"/>
      <w:r w:rsidRPr="004A244D">
        <w:rPr>
          <w:sz w:val="20"/>
        </w:rPr>
        <w:t xml:space="preserve"> 50/2016 e in ogni caso di non trovarsi in nessun’altra ipotesi di incapacità a contrattare con la Pubblica Amministrazione ai sensi della legge e di non aver avuto l’applicazione</w:t>
      </w:r>
      <w:r w:rsidRPr="004A244D">
        <w:rPr>
          <w:spacing w:val="-8"/>
          <w:sz w:val="20"/>
        </w:rPr>
        <w:t xml:space="preserve"> </w:t>
      </w:r>
      <w:r w:rsidRPr="004A244D">
        <w:rPr>
          <w:sz w:val="20"/>
        </w:rPr>
        <w:t>di</w:t>
      </w:r>
      <w:r w:rsidRPr="004A244D">
        <w:rPr>
          <w:spacing w:val="-7"/>
          <w:sz w:val="20"/>
        </w:rPr>
        <w:t xml:space="preserve"> </w:t>
      </w:r>
      <w:r w:rsidRPr="004A244D">
        <w:rPr>
          <w:sz w:val="20"/>
        </w:rPr>
        <w:t>alcuna</w:t>
      </w:r>
      <w:r w:rsidRPr="004A244D">
        <w:rPr>
          <w:spacing w:val="-6"/>
          <w:sz w:val="20"/>
        </w:rPr>
        <w:t xml:space="preserve"> </w:t>
      </w:r>
      <w:r w:rsidRPr="004A244D">
        <w:rPr>
          <w:sz w:val="20"/>
        </w:rPr>
        <w:t>delle</w:t>
      </w:r>
      <w:r w:rsidRPr="004A244D">
        <w:rPr>
          <w:spacing w:val="-6"/>
          <w:sz w:val="20"/>
        </w:rPr>
        <w:t xml:space="preserve"> </w:t>
      </w:r>
      <w:r w:rsidRPr="004A244D">
        <w:rPr>
          <w:sz w:val="20"/>
        </w:rPr>
        <w:t>sanzioni</w:t>
      </w:r>
      <w:r w:rsidRPr="004A244D">
        <w:rPr>
          <w:spacing w:val="-7"/>
          <w:sz w:val="20"/>
        </w:rPr>
        <w:t xml:space="preserve"> </w:t>
      </w:r>
      <w:r w:rsidRPr="004A244D">
        <w:rPr>
          <w:sz w:val="20"/>
        </w:rPr>
        <w:t>o</w:t>
      </w:r>
      <w:r w:rsidRPr="004A244D">
        <w:rPr>
          <w:spacing w:val="-7"/>
          <w:sz w:val="20"/>
        </w:rPr>
        <w:t xml:space="preserve"> </w:t>
      </w:r>
      <w:r w:rsidRPr="004A244D">
        <w:rPr>
          <w:sz w:val="20"/>
        </w:rPr>
        <w:t>misure</w:t>
      </w:r>
      <w:r w:rsidRPr="004A244D">
        <w:rPr>
          <w:spacing w:val="-5"/>
          <w:sz w:val="20"/>
        </w:rPr>
        <w:t xml:space="preserve"> </w:t>
      </w:r>
      <w:r w:rsidRPr="004A244D">
        <w:rPr>
          <w:sz w:val="20"/>
        </w:rPr>
        <w:t>cautelari</w:t>
      </w:r>
      <w:r w:rsidRPr="004A244D">
        <w:rPr>
          <w:spacing w:val="-7"/>
          <w:sz w:val="20"/>
        </w:rPr>
        <w:t xml:space="preserve"> </w:t>
      </w:r>
      <w:r w:rsidRPr="004A244D">
        <w:rPr>
          <w:sz w:val="20"/>
        </w:rPr>
        <w:t>che</w:t>
      </w:r>
      <w:r w:rsidRPr="004A244D">
        <w:rPr>
          <w:spacing w:val="-6"/>
          <w:sz w:val="20"/>
        </w:rPr>
        <w:t xml:space="preserve"> </w:t>
      </w:r>
      <w:r w:rsidRPr="004A244D">
        <w:rPr>
          <w:sz w:val="20"/>
        </w:rPr>
        <w:t>impediscono</w:t>
      </w:r>
      <w:r w:rsidRPr="004A244D">
        <w:rPr>
          <w:spacing w:val="-7"/>
          <w:sz w:val="20"/>
        </w:rPr>
        <w:t xml:space="preserve"> </w:t>
      </w:r>
      <w:r w:rsidRPr="004A244D">
        <w:rPr>
          <w:sz w:val="20"/>
        </w:rPr>
        <w:t>di</w:t>
      </w:r>
      <w:r w:rsidRPr="004A244D">
        <w:rPr>
          <w:spacing w:val="-7"/>
          <w:sz w:val="20"/>
        </w:rPr>
        <w:t xml:space="preserve"> </w:t>
      </w:r>
      <w:r w:rsidRPr="004A244D">
        <w:rPr>
          <w:sz w:val="20"/>
        </w:rPr>
        <w:t>contrarre</w:t>
      </w:r>
      <w:r w:rsidRPr="004A244D">
        <w:rPr>
          <w:spacing w:val="-6"/>
          <w:sz w:val="20"/>
        </w:rPr>
        <w:t xml:space="preserve"> </w:t>
      </w:r>
      <w:r w:rsidRPr="004A244D">
        <w:rPr>
          <w:sz w:val="20"/>
        </w:rPr>
        <w:t>con</w:t>
      </w:r>
      <w:r w:rsidRPr="004A244D">
        <w:rPr>
          <w:spacing w:val="-4"/>
          <w:sz w:val="20"/>
        </w:rPr>
        <w:t xml:space="preserve"> </w:t>
      </w:r>
      <w:r w:rsidRPr="004A244D">
        <w:rPr>
          <w:sz w:val="20"/>
        </w:rPr>
        <w:t>la</w:t>
      </w:r>
      <w:r w:rsidRPr="004A244D">
        <w:rPr>
          <w:spacing w:val="-6"/>
          <w:sz w:val="20"/>
        </w:rPr>
        <w:t xml:space="preserve"> </w:t>
      </w:r>
      <w:r w:rsidRPr="004A244D">
        <w:rPr>
          <w:sz w:val="20"/>
        </w:rPr>
        <w:t>Pubblica</w:t>
      </w:r>
      <w:r w:rsidRPr="004A244D">
        <w:rPr>
          <w:spacing w:val="-6"/>
          <w:sz w:val="20"/>
        </w:rPr>
        <w:t xml:space="preserve"> </w:t>
      </w:r>
      <w:r w:rsidRPr="004A244D">
        <w:rPr>
          <w:sz w:val="20"/>
        </w:rPr>
        <w:t>Amministrazione.</w:t>
      </w:r>
    </w:p>
    <w:p w14:paraId="4BB5BEF4" w14:textId="77777777" w:rsidR="00DF47C7" w:rsidRPr="004A244D" w:rsidRDefault="00AD59C1">
      <w:pPr>
        <w:pStyle w:val="Paragrafoelenco"/>
        <w:numPr>
          <w:ilvl w:val="0"/>
          <w:numId w:val="66"/>
        </w:numPr>
        <w:tabs>
          <w:tab w:val="left" w:pos="673"/>
        </w:tabs>
        <w:spacing w:before="61" w:line="268" w:lineRule="auto"/>
        <w:ind w:right="1129"/>
        <w:rPr>
          <w:sz w:val="20"/>
        </w:rPr>
      </w:pPr>
      <w:proofErr w:type="gramStart"/>
      <w:r w:rsidRPr="004A244D">
        <w:rPr>
          <w:sz w:val="20"/>
        </w:rPr>
        <w:t>che</w:t>
      </w:r>
      <w:proofErr w:type="gramEnd"/>
      <w:r w:rsidRPr="004A244D">
        <w:rPr>
          <w:spacing w:val="-13"/>
          <w:sz w:val="20"/>
        </w:rPr>
        <w:t xml:space="preserve"> </w:t>
      </w:r>
      <w:r w:rsidRPr="004A244D">
        <w:rPr>
          <w:sz w:val="20"/>
        </w:rPr>
        <w:t>non</w:t>
      </w:r>
      <w:r w:rsidRPr="004A244D">
        <w:rPr>
          <w:spacing w:val="-11"/>
          <w:sz w:val="20"/>
        </w:rPr>
        <w:t xml:space="preserve"> </w:t>
      </w:r>
      <w:r w:rsidRPr="004A244D">
        <w:rPr>
          <w:sz w:val="20"/>
        </w:rPr>
        <w:t>sussistono</w:t>
      </w:r>
      <w:r w:rsidRPr="004A244D">
        <w:rPr>
          <w:spacing w:val="-12"/>
          <w:sz w:val="20"/>
        </w:rPr>
        <w:t xml:space="preserve"> </w:t>
      </w:r>
      <w:r w:rsidRPr="004A244D">
        <w:rPr>
          <w:sz w:val="20"/>
        </w:rPr>
        <w:t>provvedimenti</w:t>
      </w:r>
      <w:r w:rsidRPr="004A244D">
        <w:rPr>
          <w:spacing w:val="-12"/>
          <w:sz w:val="20"/>
        </w:rPr>
        <w:t xml:space="preserve"> </w:t>
      </w:r>
      <w:r w:rsidRPr="004A244D">
        <w:rPr>
          <w:sz w:val="20"/>
        </w:rPr>
        <w:t>disciplinari</w:t>
      </w:r>
      <w:r w:rsidRPr="004A244D">
        <w:rPr>
          <w:spacing w:val="-10"/>
          <w:sz w:val="20"/>
        </w:rPr>
        <w:t xml:space="preserve"> </w:t>
      </w:r>
      <w:r w:rsidRPr="004A244D">
        <w:rPr>
          <w:sz w:val="20"/>
        </w:rPr>
        <w:t>che</w:t>
      </w:r>
      <w:r w:rsidRPr="004A244D">
        <w:rPr>
          <w:spacing w:val="-13"/>
          <w:sz w:val="20"/>
        </w:rPr>
        <w:t xml:space="preserve"> </w:t>
      </w:r>
      <w:r w:rsidRPr="004A244D">
        <w:rPr>
          <w:sz w:val="20"/>
        </w:rPr>
        <w:t>comportano</w:t>
      </w:r>
      <w:r w:rsidRPr="004A244D">
        <w:rPr>
          <w:spacing w:val="-11"/>
          <w:sz w:val="20"/>
        </w:rPr>
        <w:t xml:space="preserve"> </w:t>
      </w:r>
      <w:r w:rsidRPr="004A244D">
        <w:rPr>
          <w:sz w:val="20"/>
        </w:rPr>
        <w:t>la</w:t>
      </w:r>
      <w:r w:rsidRPr="004A244D">
        <w:rPr>
          <w:spacing w:val="-12"/>
          <w:sz w:val="20"/>
        </w:rPr>
        <w:t xml:space="preserve"> </w:t>
      </w:r>
      <w:r w:rsidRPr="004A244D">
        <w:rPr>
          <w:sz w:val="20"/>
        </w:rPr>
        <w:t>sospensione</w:t>
      </w:r>
      <w:r w:rsidRPr="004A244D">
        <w:rPr>
          <w:spacing w:val="-10"/>
          <w:sz w:val="20"/>
        </w:rPr>
        <w:t xml:space="preserve"> </w:t>
      </w:r>
      <w:r w:rsidRPr="004A244D">
        <w:rPr>
          <w:sz w:val="20"/>
        </w:rPr>
        <w:t>dall’Albo/Collegio</w:t>
      </w:r>
      <w:r w:rsidRPr="004A244D">
        <w:rPr>
          <w:spacing w:val="-12"/>
          <w:sz w:val="20"/>
        </w:rPr>
        <w:t xml:space="preserve"> </w:t>
      </w:r>
      <w:r w:rsidRPr="004A244D">
        <w:rPr>
          <w:sz w:val="20"/>
        </w:rPr>
        <w:t>professionale</w:t>
      </w:r>
      <w:r w:rsidRPr="004A244D">
        <w:rPr>
          <w:spacing w:val="-10"/>
          <w:sz w:val="20"/>
        </w:rPr>
        <w:t xml:space="preserve"> </w:t>
      </w:r>
      <w:r w:rsidRPr="004A244D">
        <w:rPr>
          <w:sz w:val="20"/>
        </w:rPr>
        <w:t>e,</w:t>
      </w:r>
      <w:r w:rsidRPr="004A244D">
        <w:rPr>
          <w:spacing w:val="-12"/>
          <w:sz w:val="20"/>
        </w:rPr>
        <w:t xml:space="preserve"> </w:t>
      </w:r>
      <w:r w:rsidRPr="004A244D">
        <w:rPr>
          <w:sz w:val="20"/>
        </w:rPr>
        <w:t>quindi, il conseguente divieto all’esercizio dell’attività</w:t>
      </w:r>
      <w:r w:rsidRPr="004A244D">
        <w:rPr>
          <w:spacing w:val="-2"/>
          <w:sz w:val="20"/>
        </w:rPr>
        <w:t xml:space="preserve"> </w:t>
      </w:r>
      <w:r w:rsidRPr="004A244D">
        <w:rPr>
          <w:sz w:val="20"/>
        </w:rPr>
        <w:t>professionale;</w:t>
      </w:r>
    </w:p>
    <w:p w14:paraId="166B6C10" w14:textId="77777777" w:rsidR="00DF47C7" w:rsidRPr="004A244D" w:rsidRDefault="00AD59C1">
      <w:pPr>
        <w:pStyle w:val="Paragrafoelenco"/>
        <w:numPr>
          <w:ilvl w:val="0"/>
          <w:numId w:val="66"/>
        </w:numPr>
        <w:tabs>
          <w:tab w:val="left" w:pos="673"/>
        </w:tabs>
        <w:spacing w:before="69" w:line="268" w:lineRule="auto"/>
        <w:ind w:right="1135"/>
        <w:rPr>
          <w:sz w:val="20"/>
        </w:rPr>
      </w:pPr>
      <w:proofErr w:type="gramStart"/>
      <w:r w:rsidRPr="004A244D">
        <w:rPr>
          <w:sz w:val="20"/>
        </w:rPr>
        <w:t>che</w:t>
      </w:r>
      <w:proofErr w:type="gramEnd"/>
      <w:r w:rsidRPr="004A244D">
        <w:rPr>
          <w:spacing w:val="-4"/>
          <w:sz w:val="20"/>
        </w:rPr>
        <w:t xml:space="preserve"> </w:t>
      </w:r>
      <w:r w:rsidRPr="004A244D">
        <w:rPr>
          <w:sz w:val="20"/>
        </w:rPr>
        <w:t>i</w:t>
      </w:r>
      <w:r w:rsidRPr="004A244D">
        <w:rPr>
          <w:spacing w:val="-2"/>
          <w:sz w:val="20"/>
        </w:rPr>
        <w:t xml:space="preserve"> </w:t>
      </w:r>
      <w:r w:rsidRPr="004A244D">
        <w:rPr>
          <w:sz w:val="20"/>
        </w:rPr>
        <w:t>nominativi</w:t>
      </w:r>
      <w:r w:rsidRPr="004A244D">
        <w:rPr>
          <w:spacing w:val="-2"/>
          <w:sz w:val="20"/>
        </w:rPr>
        <w:t xml:space="preserve"> </w:t>
      </w:r>
      <w:r w:rsidRPr="004A244D">
        <w:rPr>
          <w:sz w:val="20"/>
        </w:rPr>
        <w:t>dei</w:t>
      </w:r>
      <w:r w:rsidRPr="004A244D">
        <w:rPr>
          <w:spacing w:val="-3"/>
          <w:sz w:val="20"/>
        </w:rPr>
        <w:t xml:space="preserve"> </w:t>
      </w:r>
      <w:r w:rsidRPr="004A244D">
        <w:rPr>
          <w:sz w:val="20"/>
        </w:rPr>
        <w:t>soggetti</w:t>
      </w:r>
      <w:r w:rsidRPr="004A244D">
        <w:rPr>
          <w:spacing w:val="-2"/>
          <w:sz w:val="20"/>
        </w:rPr>
        <w:t xml:space="preserve"> </w:t>
      </w:r>
      <w:r w:rsidRPr="004A244D">
        <w:rPr>
          <w:sz w:val="20"/>
        </w:rPr>
        <w:t>che</w:t>
      </w:r>
      <w:r w:rsidRPr="004A244D">
        <w:rPr>
          <w:spacing w:val="-3"/>
          <w:sz w:val="20"/>
        </w:rPr>
        <w:t xml:space="preserve"> </w:t>
      </w:r>
      <w:r w:rsidRPr="004A244D">
        <w:rPr>
          <w:sz w:val="20"/>
        </w:rPr>
        <w:t>fanno</w:t>
      </w:r>
      <w:r w:rsidRPr="004A244D">
        <w:rPr>
          <w:spacing w:val="-3"/>
          <w:sz w:val="20"/>
        </w:rPr>
        <w:t xml:space="preserve"> </w:t>
      </w:r>
      <w:r w:rsidRPr="004A244D">
        <w:rPr>
          <w:sz w:val="20"/>
        </w:rPr>
        <w:t>parte</w:t>
      </w:r>
      <w:r w:rsidRPr="004A244D">
        <w:rPr>
          <w:spacing w:val="-3"/>
          <w:sz w:val="20"/>
        </w:rPr>
        <w:t xml:space="preserve"> </w:t>
      </w:r>
      <w:r w:rsidRPr="004A244D">
        <w:rPr>
          <w:sz w:val="20"/>
        </w:rPr>
        <w:t>dello</w:t>
      </w:r>
      <w:r w:rsidRPr="004A244D">
        <w:rPr>
          <w:spacing w:val="-2"/>
          <w:sz w:val="20"/>
        </w:rPr>
        <w:t xml:space="preserve"> </w:t>
      </w:r>
      <w:r w:rsidRPr="004A244D">
        <w:rPr>
          <w:sz w:val="20"/>
        </w:rPr>
        <w:t>studio</w:t>
      </w:r>
      <w:r w:rsidRPr="004A244D">
        <w:rPr>
          <w:spacing w:val="-4"/>
          <w:sz w:val="20"/>
        </w:rPr>
        <w:t xml:space="preserve"> </w:t>
      </w:r>
      <w:r w:rsidRPr="004A244D">
        <w:rPr>
          <w:sz w:val="20"/>
        </w:rPr>
        <w:t>associato</w:t>
      </w:r>
      <w:r w:rsidRPr="004A244D">
        <w:rPr>
          <w:spacing w:val="-3"/>
          <w:sz w:val="20"/>
        </w:rPr>
        <w:t xml:space="preserve"> </w:t>
      </w:r>
      <w:r w:rsidRPr="004A244D">
        <w:rPr>
          <w:sz w:val="20"/>
        </w:rPr>
        <w:t>o</w:t>
      </w:r>
      <w:r w:rsidRPr="004A244D">
        <w:rPr>
          <w:spacing w:val="-2"/>
          <w:sz w:val="20"/>
        </w:rPr>
        <w:t xml:space="preserve"> </w:t>
      </w:r>
      <w:r w:rsidRPr="004A244D">
        <w:rPr>
          <w:sz w:val="20"/>
        </w:rPr>
        <w:t>della</w:t>
      </w:r>
      <w:r w:rsidRPr="004A244D">
        <w:rPr>
          <w:spacing w:val="-2"/>
          <w:sz w:val="20"/>
        </w:rPr>
        <w:t xml:space="preserve"> </w:t>
      </w:r>
      <w:r w:rsidRPr="004A244D">
        <w:rPr>
          <w:sz w:val="20"/>
        </w:rPr>
        <w:t>società</w:t>
      </w:r>
      <w:r w:rsidRPr="004A244D">
        <w:rPr>
          <w:spacing w:val="-3"/>
          <w:sz w:val="20"/>
        </w:rPr>
        <w:t xml:space="preserve"> </w:t>
      </w:r>
      <w:r w:rsidRPr="004A244D">
        <w:rPr>
          <w:sz w:val="20"/>
        </w:rPr>
        <w:t>di</w:t>
      </w:r>
      <w:r w:rsidRPr="004A244D">
        <w:rPr>
          <w:spacing w:val="-2"/>
          <w:sz w:val="20"/>
        </w:rPr>
        <w:t xml:space="preserve"> </w:t>
      </w:r>
      <w:r w:rsidRPr="004A244D">
        <w:rPr>
          <w:sz w:val="20"/>
        </w:rPr>
        <w:t>professionisti</w:t>
      </w:r>
      <w:r w:rsidRPr="004A244D">
        <w:rPr>
          <w:spacing w:val="-2"/>
          <w:sz w:val="20"/>
        </w:rPr>
        <w:t xml:space="preserve"> </w:t>
      </w:r>
      <w:r w:rsidRPr="004A244D">
        <w:rPr>
          <w:sz w:val="20"/>
        </w:rPr>
        <w:t>o</w:t>
      </w:r>
      <w:r w:rsidRPr="004A244D">
        <w:rPr>
          <w:spacing w:val="-2"/>
          <w:sz w:val="20"/>
        </w:rPr>
        <w:t xml:space="preserve"> </w:t>
      </w:r>
      <w:r w:rsidRPr="004A244D">
        <w:rPr>
          <w:sz w:val="20"/>
        </w:rPr>
        <w:t>di</w:t>
      </w:r>
      <w:r w:rsidRPr="004A244D">
        <w:rPr>
          <w:spacing w:val="-3"/>
          <w:sz w:val="20"/>
        </w:rPr>
        <w:t xml:space="preserve"> </w:t>
      </w:r>
      <w:r w:rsidRPr="004A244D">
        <w:rPr>
          <w:sz w:val="20"/>
        </w:rPr>
        <w:t>ingegneria</w:t>
      </w:r>
      <w:r w:rsidRPr="004A244D">
        <w:rPr>
          <w:spacing w:val="-2"/>
          <w:sz w:val="20"/>
        </w:rPr>
        <w:t xml:space="preserve"> </w:t>
      </w:r>
      <w:r w:rsidRPr="004A244D">
        <w:rPr>
          <w:sz w:val="20"/>
        </w:rPr>
        <w:t>o</w:t>
      </w:r>
      <w:r w:rsidRPr="004A244D">
        <w:rPr>
          <w:spacing w:val="-2"/>
          <w:sz w:val="20"/>
        </w:rPr>
        <w:t xml:space="preserve"> </w:t>
      </w:r>
      <w:r w:rsidRPr="004A244D">
        <w:rPr>
          <w:sz w:val="20"/>
        </w:rPr>
        <w:t>del consorzio</w:t>
      </w:r>
      <w:r w:rsidRPr="004A244D">
        <w:rPr>
          <w:spacing w:val="7"/>
          <w:sz w:val="20"/>
        </w:rPr>
        <w:t xml:space="preserve"> </w:t>
      </w:r>
      <w:r w:rsidRPr="004A244D">
        <w:rPr>
          <w:sz w:val="20"/>
        </w:rPr>
        <w:t>stabile</w:t>
      </w:r>
      <w:r w:rsidRPr="004A244D">
        <w:rPr>
          <w:spacing w:val="6"/>
          <w:sz w:val="20"/>
        </w:rPr>
        <w:t xml:space="preserve"> </w:t>
      </w:r>
      <w:r w:rsidRPr="004A244D">
        <w:rPr>
          <w:sz w:val="20"/>
        </w:rPr>
        <w:t>di</w:t>
      </w:r>
      <w:r w:rsidRPr="004A244D">
        <w:rPr>
          <w:spacing w:val="7"/>
          <w:sz w:val="20"/>
        </w:rPr>
        <w:t xml:space="preserve"> </w:t>
      </w:r>
      <w:r w:rsidRPr="004A244D">
        <w:rPr>
          <w:sz w:val="20"/>
        </w:rPr>
        <w:t>società</w:t>
      </w:r>
      <w:r w:rsidRPr="004A244D">
        <w:rPr>
          <w:spacing w:val="7"/>
          <w:sz w:val="20"/>
        </w:rPr>
        <w:t xml:space="preserve"> </w:t>
      </w:r>
      <w:r w:rsidRPr="004A244D">
        <w:rPr>
          <w:sz w:val="20"/>
        </w:rPr>
        <w:t>di</w:t>
      </w:r>
      <w:r w:rsidRPr="004A244D">
        <w:rPr>
          <w:spacing w:val="9"/>
          <w:sz w:val="20"/>
        </w:rPr>
        <w:t xml:space="preserve"> </w:t>
      </w:r>
      <w:r w:rsidRPr="004A244D">
        <w:rPr>
          <w:sz w:val="20"/>
        </w:rPr>
        <w:t>professionisti</w:t>
      </w:r>
      <w:r w:rsidRPr="004A244D">
        <w:rPr>
          <w:spacing w:val="6"/>
          <w:sz w:val="20"/>
        </w:rPr>
        <w:t xml:space="preserve"> </w:t>
      </w:r>
      <w:r w:rsidRPr="004A244D">
        <w:rPr>
          <w:sz w:val="20"/>
        </w:rPr>
        <w:t>o</w:t>
      </w:r>
      <w:r w:rsidRPr="004A244D">
        <w:rPr>
          <w:spacing w:val="8"/>
          <w:sz w:val="20"/>
        </w:rPr>
        <w:t xml:space="preserve"> </w:t>
      </w:r>
      <w:r w:rsidRPr="004A244D">
        <w:rPr>
          <w:sz w:val="20"/>
        </w:rPr>
        <w:t>di</w:t>
      </w:r>
      <w:r w:rsidRPr="004A244D">
        <w:rPr>
          <w:spacing w:val="6"/>
          <w:sz w:val="20"/>
        </w:rPr>
        <w:t xml:space="preserve"> </w:t>
      </w:r>
      <w:r w:rsidRPr="004A244D">
        <w:rPr>
          <w:sz w:val="20"/>
        </w:rPr>
        <w:t>ingegneria</w:t>
      </w:r>
      <w:r w:rsidRPr="004A244D">
        <w:rPr>
          <w:spacing w:val="15"/>
          <w:sz w:val="20"/>
        </w:rPr>
        <w:t xml:space="preserve"> </w:t>
      </w:r>
      <w:r w:rsidRPr="004A244D">
        <w:rPr>
          <w:sz w:val="20"/>
        </w:rPr>
        <w:t>sono</w:t>
      </w:r>
      <w:r w:rsidRPr="004A244D">
        <w:rPr>
          <w:spacing w:val="8"/>
          <w:sz w:val="20"/>
        </w:rPr>
        <w:t xml:space="preserve"> </w:t>
      </w:r>
      <w:r w:rsidRPr="004A244D">
        <w:rPr>
          <w:sz w:val="20"/>
        </w:rPr>
        <w:t>indicati</w:t>
      </w:r>
      <w:r w:rsidRPr="004A244D">
        <w:rPr>
          <w:spacing w:val="7"/>
          <w:sz w:val="20"/>
        </w:rPr>
        <w:t xml:space="preserve"> </w:t>
      </w:r>
      <w:r w:rsidRPr="004A244D">
        <w:rPr>
          <w:sz w:val="20"/>
        </w:rPr>
        <w:t>nelle</w:t>
      </w:r>
      <w:r w:rsidRPr="004A244D">
        <w:rPr>
          <w:spacing w:val="7"/>
          <w:sz w:val="20"/>
        </w:rPr>
        <w:t xml:space="preserve"> </w:t>
      </w:r>
      <w:r w:rsidRPr="004A244D">
        <w:rPr>
          <w:sz w:val="20"/>
        </w:rPr>
        <w:t>dichiarazioni</w:t>
      </w:r>
      <w:r w:rsidRPr="004A244D">
        <w:rPr>
          <w:spacing w:val="6"/>
          <w:sz w:val="20"/>
        </w:rPr>
        <w:t xml:space="preserve"> </w:t>
      </w:r>
      <w:r w:rsidRPr="004A244D">
        <w:rPr>
          <w:sz w:val="20"/>
        </w:rPr>
        <w:t>integrative</w:t>
      </w:r>
      <w:r w:rsidRPr="004A244D">
        <w:rPr>
          <w:spacing w:val="7"/>
          <w:sz w:val="20"/>
        </w:rPr>
        <w:t xml:space="preserve"> </w:t>
      </w:r>
      <w:r w:rsidRPr="004A244D">
        <w:rPr>
          <w:sz w:val="20"/>
        </w:rPr>
        <w:t>della</w:t>
      </w:r>
      <w:r w:rsidRPr="004A244D">
        <w:rPr>
          <w:spacing w:val="7"/>
          <w:sz w:val="20"/>
        </w:rPr>
        <w:t xml:space="preserve"> </w:t>
      </w:r>
      <w:r w:rsidRPr="004A244D">
        <w:rPr>
          <w:sz w:val="20"/>
        </w:rPr>
        <w:t>presente</w:t>
      </w:r>
    </w:p>
    <w:p w14:paraId="321D6EFD" w14:textId="77777777" w:rsidR="00DF47C7" w:rsidRPr="004A244D" w:rsidRDefault="00DF47C7">
      <w:pPr>
        <w:spacing w:line="268" w:lineRule="auto"/>
        <w:jc w:val="both"/>
        <w:rPr>
          <w:sz w:val="20"/>
        </w:rPr>
        <w:sectPr w:rsidR="00DF47C7" w:rsidRPr="004A244D" w:rsidSect="00FE34DE">
          <w:type w:val="continuous"/>
          <w:pgSz w:w="11910" w:h="16850"/>
          <w:pgMar w:top="840" w:right="0" w:bottom="0" w:left="459" w:header="720" w:footer="720" w:gutter="0"/>
          <w:cols w:space="720"/>
        </w:sectPr>
      </w:pPr>
    </w:p>
    <w:p w14:paraId="2E37BD33" w14:textId="77777777" w:rsidR="00DF47C7" w:rsidRPr="004A244D" w:rsidRDefault="00AD59C1">
      <w:pPr>
        <w:spacing w:before="30"/>
        <w:ind w:left="672"/>
        <w:rPr>
          <w:sz w:val="20"/>
        </w:rPr>
      </w:pPr>
      <w:proofErr w:type="gramStart"/>
      <w:r w:rsidRPr="004A244D">
        <w:rPr>
          <w:sz w:val="20"/>
        </w:rPr>
        <w:lastRenderedPageBreak/>
        <w:t>istanza</w:t>
      </w:r>
      <w:proofErr w:type="gramEnd"/>
      <w:r w:rsidRPr="004A244D">
        <w:rPr>
          <w:sz w:val="20"/>
        </w:rPr>
        <w:t>;</w:t>
      </w:r>
    </w:p>
    <w:p w14:paraId="2B620679" w14:textId="77777777" w:rsidR="00DF47C7" w:rsidRPr="004A244D" w:rsidRDefault="00AD59C1">
      <w:pPr>
        <w:pStyle w:val="Paragrafoelenco"/>
        <w:numPr>
          <w:ilvl w:val="0"/>
          <w:numId w:val="66"/>
        </w:numPr>
        <w:tabs>
          <w:tab w:val="left" w:pos="673"/>
        </w:tabs>
        <w:spacing w:before="97" w:line="273" w:lineRule="auto"/>
        <w:ind w:right="1133"/>
        <w:rPr>
          <w:sz w:val="20"/>
        </w:rPr>
      </w:pPr>
      <w:proofErr w:type="gramStart"/>
      <w:r w:rsidRPr="004A244D">
        <w:rPr>
          <w:sz w:val="20"/>
        </w:rPr>
        <w:t>di</w:t>
      </w:r>
      <w:proofErr w:type="gramEnd"/>
      <w:r w:rsidRPr="004A244D">
        <w:rPr>
          <w:sz w:val="20"/>
        </w:rPr>
        <w:t xml:space="preserve"> essere in possesso dei </w:t>
      </w:r>
      <w:r w:rsidRPr="004A244D">
        <w:rPr>
          <w:b/>
          <w:sz w:val="20"/>
        </w:rPr>
        <w:t xml:space="preserve">requisiti di carattere generale </w:t>
      </w:r>
      <w:r w:rsidRPr="004A244D">
        <w:rPr>
          <w:sz w:val="20"/>
        </w:rPr>
        <w:t xml:space="preserve">di cui all’art. 80 del Codice, nonché dei </w:t>
      </w:r>
      <w:r w:rsidRPr="004A244D">
        <w:rPr>
          <w:b/>
          <w:sz w:val="20"/>
        </w:rPr>
        <w:t>requisiti di carattere speciale</w:t>
      </w:r>
      <w:r w:rsidRPr="004A244D">
        <w:rPr>
          <w:b/>
          <w:spacing w:val="-9"/>
          <w:sz w:val="20"/>
        </w:rPr>
        <w:t xml:space="preserve"> </w:t>
      </w:r>
      <w:r w:rsidRPr="004A244D">
        <w:rPr>
          <w:sz w:val="20"/>
        </w:rPr>
        <w:t>(di</w:t>
      </w:r>
      <w:r w:rsidRPr="004A244D">
        <w:rPr>
          <w:spacing w:val="-10"/>
          <w:sz w:val="20"/>
        </w:rPr>
        <w:t xml:space="preserve"> </w:t>
      </w:r>
      <w:r w:rsidRPr="004A244D">
        <w:rPr>
          <w:sz w:val="20"/>
        </w:rPr>
        <w:t>idoneità</w:t>
      </w:r>
      <w:r w:rsidRPr="004A244D">
        <w:rPr>
          <w:spacing w:val="-9"/>
          <w:sz w:val="20"/>
        </w:rPr>
        <w:t xml:space="preserve"> </w:t>
      </w:r>
      <w:r w:rsidRPr="004A244D">
        <w:rPr>
          <w:sz w:val="20"/>
        </w:rPr>
        <w:t>e</w:t>
      </w:r>
      <w:r w:rsidRPr="004A244D">
        <w:rPr>
          <w:spacing w:val="-11"/>
          <w:sz w:val="20"/>
        </w:rPr>
        <w:t xml:space="preserve"> </w:t>
      </w:r>
      <w:r w:rsidRPr="004A244D">
        <w:rPr>
          <w:sz w:val="20"/>
        </w:rPr>
        <w:t>di</w:t>
      </w:r>
      <w:r w:rsidRPr="004A244D">
        <w:rPr>
          <w:spacing w:val="-9"/>
          <w:sz w:val="20"/>
        </w:rPr>
        <w:t xml:space="preserve"> </w:t>
      </w:r>
      <w:r w:rsidRPr="004A244D">
        <w:rPr>
          <w:sz w:val="20"/>
        </w:rPr>
        <w:t>capacità</w:t>
      </w:r>
      <w:r w:rsidRPr="004A244D">
        <w:rPr>
          <w:spacing w:val="-9"/>
          <w:sz w:val="20"/>
        </w:rPr>
        <w:t xml:space="preserve"> </w:t>
      </w:r>
      <w:r w:rsidRPr="004A244D">
        <w:rPr>
          <w:sz w:val="20"/>
        </w:rPr>
        <w:t>economica</w:t>
      </w:r>
      <w:r w:rsidRPr="004A244D">
        <w:rPr>
          <w:spacing w:val="-10"/>
          <w:sz w:val="20"/>
        </w:rPr>
        <w:t xml:space="preserve"> </w:t>
      </w:r>
      <w:r w:rsidRPr="004A244D">
        <w:rPr>
          <w:sz w:val="20"/>
        </w:rPr>
        <w:t>e</w:t>
      </w:r>
      <w:r w:rsidRPr="004A244D">
        <w:rPr>
          <w:spacing w:val="-10"/>
          <w:sz w:val="20"/>
        </w:rPr>
        <w:t xml:space="preserve"> </w:t>
      </w:r>
      <w:r w:rsidRPr="004A244D">
        <w:rPr>
          <w:sz w:val="20"/>
        </w:rPr>
        <w:t>finanziaria</w:t>
      </w:r>
      <w:r w:rsidRPr="004A244D">
        <w:rPr>
          <w:spacing w:val="-10"/>
          <w:sz w:val="20"/>
        </w:rPr>
        <w:t xml:space="preserve"> </w:t>
      </w:r>
      <w:r w:rsidRPr="004A244D">
        <w:rPr>
          <w:sz w:val="20"/>
        </w:rPr>
        <w:t>e</w:t>
      </w:r>
      <w:r w:rsidRPr="004A244D">
        <w:rPr>
          <w:spacing w:val="-9"/>
          <w:sz w:val="20"/>
        </w:rPr>
        <w:t xml:space="preserve"> </w:t>
      </w:r>
      <w:r w:rsidRPr="004A244D">
        <w:rPr>
          <w:sz w:val="20"/>
        </w:rPr>
        <w:t>tecnica</w:t>
      </w:r>
      <w:r w:rsidRPr="004A244D">
        <w:rPr>
          <w:spacing w:val="-10"/>
          <w:sz w:val="20"/>
        </w:rPr>
        <w:t xml:space="preserve"> </w:t>
      </w:r>
      <w:r w:rsidRPr="004A244D">
        <w:rPr>
          <w:sz w:val="20"/>
        </w:rPr>
        <w:t>e</w:t>
      </w:r>
      <w:r w:rsidRPr="004A244D">
        <w:rPr>
          <w:spacing w:val="-11"/>
          <w:sz w:val="20"/>
        </w:rPr>
        <w:t xml:space="preserve"> </w:t>
      </w:r>
      <w:r w:rsidRPr="004A244D">
        <w:rPr>
          <w:sz w:val="20"/>
        </w:rPr>
        <w:t>professionale)</w:t>
      </w:r>
      <w:r w:rsidRPr="004A244D">
        <w:rPr>
          <w:spacing w:val="-9"/>
          <w:sz w:val="20"/>
        </w:rPr>
        <w:t xml:space="preserve"> </w:t>
      </w:r>
      <w:r w:rsidRPr="004A244D">
        <w:rPr>
          <w:sz w:val="20"/>
        </w:rPr>
        <w:t>previsti</w:t>
      </w:r>
      <w:r w:rsidRPr="004A244D">
        <w:rPr>
          <w:spacing w:val="-10"/>
          <w:sz w:val="20"/>
        </w:rPr>
        <w:t xml:space="preserve"> </w:t>
      </w:r>
      <w:r w:rsidRPr="004A244D">
        <w:rPr>
          <w:sz w:val="20"/>
        </w:rPr>
        <w:t>per</w:t>
      </w:r>
      <w:r w:rsidRPr="004A244D">
        <w:rPr>
          <w:spacing w:val="-9"/>
          <w:sz w:val="20"/>
        </w:rPr>
        <w:t xml:space="preserve"> </w:t>
      </w:r>
      <w:r w:rsidRPr="004A244D">
        <w:rPr>
          <w:sz w:val="20"/>
        </w:rPr>
        <w:t>l’affidamento</w:t>
      </w:r>
      <w:r w:rsidRPr="004A244D">
        <w:rPr>
          <w:spacing w:val="-9"/>
          <w:sz w:val="20"/>
        </w:rPr>
        <w:t xml:space="preserve"> </w:t>
      </w:r>
      <w:r w:rsidRPr="004A244D">
        <w:rPr>
          <w:sz w:val="20"/>
        </w:rPr>
        <w:t>in</w:t>
      </w:r>
      <w:r w:rsidRPr="004A244D">
        <w:rPr>
          <w:spacing w:val="-10"/>
          <w:sz w:val="20"/>
        </w:rPr>
        <w:t xml:space="preserve"> </w:t>
      </w:r>
      <w:r w:rsidRPr="004A244D">
        <w:rPr>
          <w:sz w:val="20"/>
        </w:rPr>
        <w:t>oggetto dal disciplinare di gara (per i concorrenti ed eventuali ausiliari), di cui si riassumono i dati tecnici ed economici nell’annessa tabella riepilogativa (</w:t>
      </w:r>
      <w:r w:rsidRPr="004A244D">
        <w:rPr>
          <w:b/>
          <w:sz w:val="20"/>
        </w:rPr>
        <w:t>vedi Annesso 1</w:t>
      </w:r>
      <w:r w:rsidRPr="004A244D">
        <w:rPr>
          <w:sz w:val="20"/>
        </w:rPr>
        <w:t>) che costituisce parte integrante della presente</w:t>
      </w:r>
      <w:r w:rsidRPr="004A244D">
        <w:rPr>
          <w:spacing w:val="-16"/>
          <w:sz w:val="20"/>
        </w:rPr>
        <w:t xml:space="preserve"> </w:t>
      </w:r>
      <w:r w:rsidRPr="004A244D">
        <w:rPr>
          <w:sz w:val="20"/>
        </w:rPr>
        <w:t>istanza.</w:t>
      </w:r>
    </w:p>
    <w:p w14:paraId="6A9F2B98" w14:textId="77777777" w:rsidR="00DF47C7" w:rsidRPr="004A244D" w:rsidRDefault="00AD59C1">
      <w:pPr>
        <w:pStyle w:val="Paragrafoelenco"/>
        <w:numPr>
          <w:ilvl w:val="0"/>
          <w:numId w:val="66"/>
        </w:numPr>
        <w:tabs>
          <w:tab w:val="left" w:pos="673"/>
        </w:tabs>
        <w:spacing w:before="64"/>
        <w:rPr>
          <w:sz w:val="20"/>
        </w:rPr>
      </w:pPr>
      <w:r w:rsidRPr="004A244D">
        <w:rPr>
          <w:sz w:val="20"/>
        </w:rPr>
        <w:t>(</w:t>
      </w:r>
      <w:proofErr w:type="gramStart"/>
      <w:r w:rsidRPr="004A244D">
        <w:rPr>
          <w:i/>
          <w:color w:val="006FC0"/>
          <w:sz w:val="20"/>
          <w:u w:val="single" w:color="006FC0"/>
        </w:rPr>
        <w:t>nel</w:t>
      </w:r>
      <w:proofErr w:type="gramEnd"/>
      <w:r w:rsidRPr="004A244D">
        <w:rPr>
          <w:i/>
          <w:color w:val="006FC0"/>
          <w:sz w:val="20"/>
          <w:u w:val="single" w:color="006FC0"/>
        </w:rPr>
        <w:t xml:space="preserve"> caso di avvalimento</w:t>
      </w:r>
      <w:r w:rsidRPr="004A244D">
        <w:rPr>
          <w:sz w:val="20"/>
        </w:rPr>
        <w:t>) con riferimento alla procedura di gara in oggetto, si avvale della seguente</w:t>
      </w:r>
      <w:r w:rsidRPr="004A244D">
        <w:rPr>
          <w:spacing w:val="38"/>
          <w:sz w:val="20"/>
        </w:rPr>
        <w:t xml:space="preserve"> </w:t>
      </w:r>
      <w:r w:rsidRPr="004A244D">
        <w:rPr>
          <w:sz w:val="20"/>
        </w:rPr>
        <w:t>AUSILIARIA:</w:t>
      </w:r>
    </w:p>
    <w:p w14:paraId="775845AD" w14:textId="77777777" w:rsidR="00DF47C7" w:rsidRPr="004A244D" w:rsidRDefault="00AD59C1">
      <w:pPr>
        <w:tabs>
          <w:tab w:val="left" w:pos="3456"/>
        </w:tabs>
        <w:spacing w:before="28" w:line="276" w:lineRule="auto"/>
        <w:ind w:left="672" w:right="1132"/>
        <w:jc w:val="both"/>
        <w:rPr>
          <w:sz w:val="20"/>
        </w:rPr>
      </w:pPr>
      <w:r w:rsidRPr="004A244D">
        <w:rPr>
          <w:rFonts w:ascii="Times New Roman" w:hAnsi="Times New Roman"/>
          <w:w w:val="99"/>
          <w:sz w:val="20"/>
          <w:u w:val="single"/>
        </w:rPr>
        <w:t xml:space="preserve"> </w:t>
      </w:r>
      <w:r w:rsidRPr="004A244D">
        <w:rPr>
          <w:rFonts w:ascii="Times New Roman" w:hAnsi="Times New Roman"/>
          <w:sz w:val="20"/>
          <w:u w:val="single"/>
        </w:rPr>
        <w:tab/>
      </w:r>
      <w:r w:rsidRPr="004A244D">
        <w:rPr>
          <w:sz w:val="20"/>
        </w:rPr>
        <w:t>, che ha sottoscritto e presentato apposita “dichiarazione di avvalimento” e relativo “contratto di avvalimento”, nell’ambito della documentazione amministrativa e costituente parte integrante della presente</w:t>
      </w:r>
      <w:r w:rsidRPr="004A244D">
        <w:rPr>
          <w:spacing w:val="-2"/>
          <w:sz w:val="20"/>
        </w:rPr>
        <w:t xml:space="preserve"> </w:t>
      </w:r>
      <w:r w:rsidRPr="004A244D">
        <w:rPr>
          <w:sz w:val="20"/>
        </w:rPr>
        <w:t>istanza;</w:t>
      </w:r>
    </w:p>
    <w:p w14:paraId="1075E76D" w14:textId="77777777" w:rsidR="00DF47C7" w:rsidRPr="004A244D" w:rsidRDefault="00AD59C1">
      <w:pPr>
        <w:pStyle w:val="Paragrafoelenco"/>
        <w:numPr>
          <w:ilvl w:val="0"/>
          <w:numId w:val="66"/>
        </w:numPr>
        <w:tabs>
          <w:tab w:val="left" w:pos="673"/>
          <w:tab w:val="left" w:pos="9931"/>
        </w:tabs>
        <w:spacing w:before="60" w:line="273" w:lineRule="auto"/>
        <w:ind w:right="1140"/>
        <w:rPr>
          <w:sz w:val="20"/>
        </w:rPr>
      </w:pPr>
      <w:r w:rsidRPr="004A244D">
        <w:rPr>
          <w:sz w:val="20"/>
        </w:rPr>
        <w:t>(</w:t>
      </w:r>
      <w:proofErr w:type="gramStart"/>
      <w:r w:rsidRPr="004A244D">
        <w:rPr>
          <w:i/>
          <w:color w:val="006FC0"/>
          <w:sz w:val="20"/>
          <w:u w:val="single" w:color="006FC0"/>
        </w:rPr>
        <w:t>nel</w:t>
      </w:r>
      <w:proofErr w:type="gramEnd"/>
      <w:r w:rsidRPr="004A244D">
        <w:rPr>
          <w:i/>
          <w:color w:val="006FC0"/>
          <w:sz w:val="20"/>
          <w:u w:val="single" w:color="006FC0"/>
        </w:rPr>
        <w:t xml:space="preserve"> caso di consorziata esecutrice diversa dal consorzio</w:t>
      </w:r>
      <w:r w:rsidRPr="004A244D">
        <w:rPr>
          <w:sz w:val="20"/>
        </w:rPr>
        <w:t>) con riferimento alla procedura di gara in oggetto, affiderà l’esecuzione alle seguenti</w:t>
      </w:r>
      <w:r w:rsidRPr="004A244D">
        <w:rPr>
          <w:spacing w:val="-12"/>
          <w:sz w:val="20"/>
        </w:rPr>
        <w:t xml:space="preserve"> </w:t>
      </w:r>
      <w:r w:rsidRPr="004A244D">
        <w:rPr>
          <w:sz w:val="20"/>
        </w:rPr>
        <w:t>CONOSORZIATE</w:t>
      </w:r>
      <w:r w:rsidRPr="004A244D">
        <w:rPr>
          <w:spacing w:val="-3"/>
          <w:sz w:val="20"/>
        </w:rPr>
        <w:t xml:space="preserve"> </w:t>
      </w:r>
      <w:r w:rsidRPr="004A244D">
        <w:rPr>
          <w:sz w:val="20"/>
        </w:rPr>
        <w:t>ESECUTRICI:</w:t>
      </w:r>
      <w:r w:rsidRPr="004A244D">
        <w:rPr>
          <w:sz w:val="20"/>
          <w:u w:val="single"/>
        </w:rPr>
        <w:t xml:space="preserve"> </w:t>
      </w:r>
      <w:r w:rsidRPr="004A244D">
        <w:rPr>
          <w:sz w:val="20"/>
          <w:u w:val="single"/>
        </w:rPr>
        <w:tab/>
      </w:r>
      <w:r w:rsidRPr="004A244D">
        <w:rPr>
          <w:sz w:val="20"/>
        </w:rPr>
        <w:t xml:space="preserve">, </w:t>
      </w:r>
      <w:r w:rsidRPr="004A244D">
        <w:rPr>
          <w:spacing w:val="-5"/>
          <w:sz w:val="20"/>
        </w:rPr>
        <w:t xml:space="preserve">per </w:t>
      </w:r>
      <w:r w:rsidRPr="004A244D">
        <w:rPr>
          <w:sz w:val="20"/>
        </w:rPr>
        <w:t>le quali si concorre e che le stesse sono in possesso dei requisiti generali di cui all’art. 80 del</w:t>
      </w:r>
      <w:r w:rsidRPr="004A244D">
        <w:rPr>
          <w:spacing w:val="-11"/>
          <w:sz w:val="20"/>
        </w:rPr>
        <w:t xml:space="preserve"> </w:t>
      </w:r>
      <w:r w:rsidRPr="004A244D">
        <w:rPr>
          <w:sz w:val="20"/>
        </w:rPr>
        <w:t>Codice;</w:t>
      </w:r>
    </w:p>
    <w:p w14:paraId="163BF187" w14:textId="77777777" w:rsidR="00DF47C7" w:rsidRPr="004A244D" w:rsidRDefault="00AD59C1">
      <w:pPr>
        <w:pStyle w:val="Paragrafoelenco"/>
        <w:numPr>
          <w:ilvl w:val="0"/>
          <w:numId w:val="66"/>
        </w:numPr>
        <w:tabs>
          <w:tab w:val="left" w:pos="673"/>
        </w:tabs>
        <w:spacing w:before="61" w:line="268" w:lineRule="auto"/>
        <w:ind w:right="1134"/>
        <w:rPr>
          <w:sz w:val="20"/>
        </w:rPr>
      </w:pPr>
      <w:proofErr w:type="gramStart"/>
      <w:r w:rsidRPr="004A244D">
        <w:rPr>
          <w:sz w:val="20"/>
        </w:rPr>
        <w:t>di</w:t>
      </w:r>
      <w:proofErr w:type="gramEnd"/>
      <w:r w:rsidRPr="004A244D">
        <w:rPr>
          <w:sz w:val="20"/>
        </w:rPr>
        <w:t xml:space="preserve"> essere qualificato come </w:t>
      </w:r>
      <w:r w:rsidRPr="004A244D">
        <w:rPr>
          <w:b/>
          <w:sz w:val="20"/>
        </w:rPr>
        <w:t>Organismo di ispezione di tipo A o di tipo C</w:t>
      </w:r>
      <w:r w:rsidRPr="004A244D">
        <w:rPr>
          <w:sz w:val="20"/>
        </w:rPr>
        <w:t>, accreditato UNI CEI EN ISO/IEC 17020 ai sensi del Regolamento (CE) 765 del</w:t>
      </w:r>
      <w:r w:rsidRPr="004A244D">
        <w:rPr>
          <w:spacing w:val="-1"/>
          <w:sz w:val="20"/>
        </w:rPr>
        <w:t xml:space="preserve"> </w:t>
      </w:r>
      <w:r w:rsidRPr="004A244D">
        <w:rPr>
          <w:sz w:val="20"/>
        </w:rPr>
        <w:t>2008;</w:t>
      </w:r>
    </w:p>
    <w:p w14:paraId="14AD92F9" w14:textId="77777777" w:rsidR="00DF47C7" w:rsidRPr="004A244D" w:rsidRDefault="00AD59C1">
      <w:pPr>
        <w:pStyle w:val="Paragrafoelenco"/>
        <w:numPr>
          <w:ilvl w:val="0"/>
          <w:numId w:val="66"/>
        </w:numPr>
        <w:tabs>
          <w:tab w:val="left" w:pos="673"/>
          <w:tab w:val="left" w:pos="10281"/>
        </w:tabs>
        <w:spacing w:before="68"/>
        <w:rPr>
          <w:sz w:val="20"/>
        </w:rPr>
      </w:pPr>
      <w:proofErr w:type="gramStart"/>
      <w:r w:rsidRPr="004A244D">
        <w:rPr>
          <w:sz w:val="20"/>
        </w:rPr>
        <w:t>che</w:t>
      </w:r>
      <w:proofErr w:type="gramEnd"/>
      <w:r w:rsidRPr="004A244D">
        <w:rPr>
          <w:sz w:val="20"/>
        </w:rPr>
        <w:t xml:space="preserve"> il professionista incaricato del </w:t>
      </w:r>
      <w:r w:rsidRPr="004A244D">
        <w:rPr>
          <w:b/>
          <w:sz w:val="20"/>
        </w:rPr>
        <w:t xml:space="preserve">Coordinamento della Verifica </w:t>
      </w:r>
      <w:r w:rsidRPr="004A244D">
        <w:rPr>
          <w:sz w:val="20"/>
        </w:rPr>
        <w:t xml:space="preserve">di cui al punto 7.1 </w:t>
      </w:r>
      <w:proofErr w:type="spellStart"/>
      <w:r w:rsidRPr="004A244D">
        <w:rPr>
          <w:sz w:val="20"/>
        </w:rPr>
        <w:t>lett</w:t>
      </w:r>
      <w:proofErr w:type="spellEnd"/>
      <w:r w:rsidRPr="004A244D">
        <w:rPr>
          <w:sz w:val="20"/>
        </w:rPr>
        <w:t>. c)</w:t>
      </w:r>
      <w:r w:rsidRPr="004A244D">
        <w:rPr>
          <w:spacing w:val="-33"/>
          <w:sz w:val="20"/>
        </w:rPr>
        <w:t xml:space="preserve"> </w:t>
      </w:r>
      <w:r w:rsidRPr="004A244D">
        <w:rPr>
          <w:sz w:val="20"/>
        </w:rPr>
        <w:t>è</w:t>
      </w:r>
      <w:r w:rsidRPr="004A244D">
        <w:rPr>
          <w:spacing w:val="-1"/>
          <w:sz w:val="20"/>
        </w:rPr>
        <w:t xml:space="preserve"> </w:t>
      </w:r>
      <w:r w:rsidRPr="004A244D">
        <w:rPr>
          <w:w w:val="99"/>
          <w:sz w:val="20"/>
          <w:u w:val="single"/>
        </w:rPr>
        <w:t xml:space="preserve"> </w:t>
      </w:r>
      <w:r w:rsidRPr="004A244D">
        <w:rPr>
          <w:sz w:val="20"/>
          <w:u w:val="single"/>
        </w:rPr>
        <w:tab/>
      </w:r>
    </w:p>
    <w:p w14:paraId="61EC2682" w14:textId="77777777" w:rsidR="00DF47C7" w:rsidRPr="004A244D" w:rsidRDefault="00DF47C7">
      <w:pPr>
        <w:pStyle w:val="Corpotesto"/>
        <w:spacing w:before="1"/>
        <w:ind w:left="0"/>
        <w:jc w:val="left"/>
        <w:rPr>
          <w:sz w:val="23"/>
        </w:rPr>
      </w:pPr>
    </w:p>
    <w:p w14:paraId="3B8E3114" w14:textId="77777777" w:rsidR="00DF47C7" w:rsidRPr="004A244D" w:rsidRDefault="00AD59C1">
      <w:pPr>
        <w:spacing w:before="59"/>
        <w:ind w:left="672"/>
        <w:rPr>
          <w:sz w:val="20"/>
        </w:rPr>
      </w:pPr>
      <w:r w:rsidRPr="004A244D">
        <w:rPr>
          <w:sz w:val="20"/>
        </w:rPr>
        <w:t>Luogo e data ………………….</w:t>
      </w:r>
    </w:p>
    <w:p w14:paraId="58FD9CAA" w14:textId="77777777" w:rsidR="00DF47C7" w:rsidRPr="004A244D" w:rsidRDefault="00AD59C1">
      <w:pPr>
        <w:pStyle w:val="Corpotesto"/>
        <w:spacing w:before="121"/>
        <w:ind w:left="4405" w:right="1604"/>
        <w:jc w:val="center"/>
      </w:pPr>
      <w:r w:rsidRPr="004A244D">
        <w:t>IL</w:t>
      </w:r>
      <w:r w:rsidRPr="004A244D">
        <w:rPr>
          <w:spacing w:val="-2"/>
        </w:rPr>
        <w:t xml:space="preserve"> </w:t>
      </w:r>
      <w:r w:rsidRPr="004A244D">
        <w:t>CONCORRENTE</w:t>
      </w:r>
    </w:p>
    <w:p w14:paraId="146FFBC7" w14:textId="77777777" w:rsidR="00DF47C7" w:rsidRPr="004A244D" w:rsidRDefault="00AD59C1">
      <w:pPr>
        <w:spacing w:before="2"/>
        <w:ind w:left="5757" w:right="2954"/>
        <w:jc w:val="center"/>
        <w:rPr>
          <w:i/>
          <w:sz w:val="18"/>
        </w:rPr>
      </w:pPr>
      <w:r w:rsidRPr="004A244D">
        <w:rPr>
          <w:i/>
          <w:sz w:val="18"/>
        </w:rPr>
        <w:t>(</w:t>
      </w:r>
      <w:proofErr w:type="gramStart"/>
      <w:r w:rsidRPr="004A244D">
        <w:rPr>
          <w:i/>
          <w:sz w:val="18"/>
        </w:rPr>
        <w:t>nome</w:t>
      </w:r>
      <w:proofErr w:type="gramEnd"/>
      <w:r w:rsidRPr="004A244D">
        <w:rPr>
          <w:i/>
          <w:sz w:val="18"/>
        </w:rPr>
        <w:t xml:space="preserve"> e cognome del</w:t>
      </w:r>
      <w:r w:rsidRPr="004A244D">
        <w:rPr>
          <w:i/>
          <w:spacing w:val="-15"/>
          <w:sz w:val="18"/>
        </w:rPr>
        <w:t xml:space="preserve"> </w:t>
      </w:r>
      <w:r w:rsidRPr="004A244D">
        <w:rPr>
          <w:i/>
          <w:sz w:val="18"/>
        </w:rPr>
        <w:t>firmatario) firmato</w:t>
      </w:r>
      <w:r w:rsidRPr="004A244D">
        <w:rPr>
          <w:i/>
          <w:spacing w:val="-3"/>
          <w:sz w:val="18"/>
        </w:rPr>
        <w:t xml:space="preserve"> </w:t>
      </w:r>
      <w:r w:rsidRPr="004A244D">
        <w:rPr>
          <w:i/>
          <w:sz w:val="18"/>
        </w:rPr>
        <w:t>digitalmente</w:t>
      </w:r>
    </w:p>
    <w:p w14:paraId="271AC8DA" w14:textId="77777777" w:rsidR="00DF47C7" w:rsidRPr="004A244D" w:rsidRDefault="00AD59C1">
      <w:pPr>
        <w:spacing w:before="158"/>
        <w:ind w:left="672"/>
        <w:rPr>
          <w:b/>
          <w:i/>
          <w:sz w:val="18"/>
        </w:rPr>
      </w:pPr>
      <w:r w:rsidRPr="004A244D">
        <w:rPr>
          <w:b/>
          <w:i/>
          <w:sz w:val="18"/>
          <w:u w:val="single"/>
        </w:rPr>
        <w:t>NOTA BENE:</w:t>
      </w:r>
    </w:p>
    <w:p w14:paraId="49981894" w14:textId="77777777" w:rsidR="00DF47C7" w:rsidRPr="004A244D" w:rsidRDefault="00AD59C1">
      <w:pPr>
        <w:pStyle w:val="Paragrafoelenco"/>
        <w:numPr>
          <w:ilvl w:val="0"/>
          <w:numId w:val="67"/>
        </w:numPr>
        <w:tabs>
          <w:tab w:val="left" w:pos="673"/>
        </w:tabs>
        <w:spacing w:before="33"/>
        <w:rPr>
          <w:b/>
          <w:i/>
          <w:sz w:val="18"/>
        </w:rPr>
      </w:pPr>
      <w:r w:rsidRPr="004A244D">
        <w:rPr>
          <w:b/>
          <w:i/>
          <w:sz w:val="18"/>
        </w:rPr>
        <w:t>Allegare il documento di identità in corso di validità del</w:t>
      </w:r>
      <w:r w:rsidRPr="004A244D">
        <w:rPr>
          <w:b/>
          <w:i/>
          <w:spacing w:val="-13"/>
          <w:sz w:val="18"/>
        </w:rPr>
        <w:t xml:space="preserve"> </w:t>
      </w:r>
      <w:r w:rsidRPr="004A244D">
        <w:rPr>
          <w:b/>
          <w:i/>
          <w:sz w:val="18"/>
        </w:rPr>
        <w:t>firmatario.</w:t>
      </w:r>
    </w:p>
    <w:p w14:paraId="6AF3C73F" w14:textId="77777777" w:rsidR="00DF47C7" w:rsidRPr="004A244D" w:rsidRDefault="00AD59C1">
      <w:pPr>
        <w:pStyle w:val="Paragrafoelenco"/>
        <w:numPr>
          <w:ilvl w:val="0"/>
          <w:numId w:val="67"/>
        </w:numPr>
        <w:tabs>
          <w:tab w:val="left" w:pos="673"/>
        </w:tabs>
        <w:spacing w:before="1"/>
        <w:ind w:right="1132"/>
        <w:rPr>
          <w:b/>
          <w:i/>
          <w:sz w:val="18"/>
        </w:rPr>
      </w:pPr>
      <w:r w:rsidRPr="004A244D">
        <w:rPr>
          <w:b/>
          <w:i/>
          <w:sz w:val="18"/>
        </w:rPr>
        <w:t>Il presente documento deve essere presentato dal concorrente (singolo, consorzio stabile), debitamente compilato in ogni sua parte, preferibilmente secondo le indicazioni ivi riportate e firmato digitalmente a cura del legale rappresentante. Nel caso procuratore, allegare la procura notarile (generale o</w:t>
      </w:r>
      <w:r w:rsidRPr="004A244D">
        <w:rPr>
          <w:b/>
          <w:i/>
          <w:spacing w:val="-9"/>
          <w:sz w:val="18"/>
        </w:rPr>
        <w:t xml:space="preserve"> </w:t>
      </w:r>
      <w:r w:rsidRPr="004A244D">
        <w:rPr>
          <w:b/>
          <w:i/>
          <w:sz w:val="18"/>
        </w:rPr>
        <w:t>speciale).</w:t>
      </w:r>
    </w:p>
    <w:p w14:paraId="252FA1CB" w14:textId="77777777" w:rsidR="00DF47C7" w:rsidRPr="004A244D" w:rsidRDefault="00DF47C7">
      <w:pPr>
        <w:jc w:val="both"/>
        <w:rPr>
          <w:sz w:val="18"/>
        </w:rPr>
        <w:sectPr w:rsidR="00DF47C7" w:rsidRPr="004A244D" w:rsidSect="00FE34DE">
          <w:pgSz w:w="11910" w:h="16850"/>
          <w:pgMar w:top="820" w:right="0" w:bottom="760" w:left="459" w:header="0" w:footer="563" w:gutter="0"/>
          <w:cols w:space="720"/>
        </w:sectPr>
      </w:pPr>
    </w:p>
    <w:p w14:paraId="2F5E9D6C" w14:textId="77777777" w:rsidR="00DF47C7" w:rsidRPr="004A244D" w:rsidRDefault="00AD59C1">
      <w:pPr>
        <w:spacing w:before="30"/>
        <w:ind w:left="6103"/>
        <w:rPr>
          <w:b/>
          <w:i/>
          <w:sz w:val="24"/>
        </w:rPr>
      </w:pPr>
      <w:r w:rsidRPr="004A244D">
        <w:rPr>
          <w:b/>
          <w:i/>
          <w:sz w:val="24"/>
        </w:rPr>
        <w:lastRenderedPageBreak/>
        <w:t>Annesso 1 alla domanda di partecipazione</w:t>
      </w:r>
    </w:p>
    <w:p w14:paraId="5BCA064F" w14:textId="77777777" w:rsidR="00DF47C7" w:rsidRPr="004A244D" w:rsidRDefault="00AD59C1">
      <w:pPr>
        <w:pStyle w:val="Corpotesto"/>
        <w:spacing w:before="144"/>
        <w:ind w:right="1129"/>
      </w:pPr>
      <w:r w:rsidRPr="004A244D">
        <w:t>RIEPILOGO DEI REQUISITI DI CAPACITÀ ECONOMICA E FINANZIARIA E DI CAPACITÀ TECNICA E PROFESSIONALE DICHIARATI DALL’OPERATORE ECONOMICO ED EVENTUALI AUSILIARI IN CASO DI AVVALIMENTO</w:t>
      </w:r>
    </w:p>
    <w:p w14:paraId="7060E8E0" w14:textId="77777777" w:rsidR="00DF47C7" w:rsidRPr="008F7F64" w:rsidRDefault="00DF47C7">
      <w:pPr>
        <w:pStyle w:val="Corpotesto"/>
        <w:spacing w:before="1"/>
        <w:ind w:left="0"/>
        <w:jc w:val="left"/>
        <w:rPr>
          <w:sz w:val="10"/>
          <w:szCs w:val="10"/>
        </w:rPr>
      </w:pPr>
      <w:bookmarkStart w:id="7" w:name="_GoBack"/>
      <w:bookmarkEnd w:id="7"/>
    </w:p>
    <w:p w14:paraId="50D2D3F5" w14:textId="77777777" w:rsidR="00DF47C7" w:rsidRPr="004A244D" w:rsidRDefault="00AD59C1">
      <w:pPr>
        <w:spacing w:before="1"/>
        <w:ind w:left="672"/>
        <w:jc w:val="both"/>
        <w:rPr>
          <w:b/>
          <w:i/>
          <w:sz w:val="24"/>
        </w:rPr>
      </w:pPr>
      <w:r w:rsidRPr="004A244D">
        <w:rPr>
          <w:b/>
          <w:i/>
          <w:sz w:val="24"/>
        </w:rPr>
        <w:t>Tabella riassuntiva possesso requisiti autocertificati dai partecipanti</w:t>
      </w:r>
    </w:p>
    <w:p w14:paraId="431A3E23" w14:textId="77777777" w:rsidR="00DF47C7" w:rsidRPr="004A244D" w:rsidRDefault="00DF47C7">
      <w:pPr>
        <w:pStyle w:val="Corpotesto"/>
        <w:spacing w:before="1"/>
        <w:ind w:left="0"/>
        <w:jc w:val="left"/>
        <w:rPr>
          <w:b/>
          <w:i/>
          <w:sz w:val="6"/>
        </w:rPr>
      </w:pPr>
    </w:p>
    <w:tbl>
      <w:tblPr>
        <w:tblW w:w="0" w:type="auto"/>
        <w:tblInd w:w="7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6"/>
        <w:gridCol w:w="1426"/>
        <w:gridCol w:w="1269"/>
        <w:gridCol w:w="1557"/>
        <w:gridCol w:w="1488"/>
        <w:gridCol w:w="1567"/>
      </w:tblGrid>
      <w:tr w:rsidR="00DF47C7" w:rsidRPr="004A244D" w14:paraId="51398A49" w14:textId="77777777">
        <w:trPr>
          <w:trHeight w:val="954"/>
        </w:trPr>
        <w:tc>
          <w:tcPr>
            <w:tcW w:w="3682" w:type="dxa"/>
            <w:gridSpan w:val="2"/>
            <w:tcBorders>
              <w:bottom w:val="single" w:sz="12" w:space="0" w:color="000000"/>
            </w:tcBorders>
            <w:shd w:val="clear" w:color="auto" w:fill="D9D9D9"/>
          </w:tcPr>
          <w:p w14:paraId="60CEA047" w14:textId="77777777" w:rsidR="00DF47C7" w:rsidRPr="004A244D" w:rsidRDefault="00DF47C7">
            <w:pPr>
              <w:pStyle w:val="TableParagraph"/>
              <w:rPr>
                <w:b/>
                <w:i/>
                <w:sz w:val="16"/>
              </w:rPr>
            </w:pPr>
          </w:p>
          <w:p w14:paraId="71E79C48" w14:textId="77777777" w:rsidR="00DF47C7" w:rsidRPr="004A244D" w:rsidRDefault="00AD59C1">
            <w:pPr>
              <w:pStyle w:val="TableParagraph"/>
              <w:spacing w:line="276" w:lineRule="auto"/>
              <w:ind w:left="768" w:right="720" w:firstLine="391"/>
              <w:rPr>
                <w:b/>
                <w:sz w:val="20"/>
              </w:rPr>
            </w:pPr>
            <w:r w:rsidRPr="004A244D">
              <w:rPr>
                <w:b/>
                <w:sz w:val="20"/>
              </w:rPr>
              <w:t>Requisiti speciali posseduti dal concorrente</w:t>
            </w:r>
          </w:p>
        </w:tc>
        <w:tc>
          <w:tcPr>
            <w:tcW w:w="1269" w:type="dxa"/>
            <w:tcBorders>
              <w:bottom w:val="single" w:sz="12" w:space="0" w:color="000000"/>
            </w:tcBorders>
            <w:shd w:val="clear" w:color="auto" w:fill="D9D9D9"/>
          </w:tcPr>
          <w:p w14:paraId="5D6363DA" w14:textId="77777777" w:rsidR="00DF47C7" w:rsidRPr="004A244D" w:rsidRDefault="00AD59C1">
            <w:pPr>
              <w:pStyle w:val="TableParagraph"/>
              <w:spacing w:before="56" w:line="276" w:lineRule="auto"/>
              <w:ind w:left="230" w:hanging="132"/>
              <w:rPr>
                <w:b/>
                <w:sz w:val="16"/>
              </w:rPr>
            </w:pPr>
            <w:r w:rsidRPr="004A244D">
              <w:rPr>
                <w:b/>
                <w:sz w:val="20"/>
              </w:rPr>
              <w:t>O.E. S</w:t>
            </w:r>
            <w:r w:rsidRPr="004A244D">
              <w:rPr>
                <w:b/>
                <w:sz w:val="16"/>
              </w:rPr>
              <w:t>INGOLO</w:t>
            </w:r>
            <w:r w:rsidRPr="004A244D">
              <w:rPr>
                <w:b/>
                <w:sz w:val="20"/>
              </w:rPr>
              <w:t>/ C</w:t>
            </w:r>
            <w:r w:rsidRPr="004A244D">
              <w:rPr>
                <w:b/>
                <w:sz w:val="16"/>
              </w:rPr>
              <w:t>ONSORZIO</w:t>
            </w:r>
          </w:p>
          <w:p w14:paraId="48FA7909" w14:textId="77777777" w:rsidR="00DF47C7" w:rsidRPr="004A244D" w:rsidRDefault="00AD59C1">
            <w:pPr>
              <w:pStyle w:val="TableParagraph"/>
              <w:ind w:left="367"/>
              <w:rPr>
                <w:b/>
                <w:sz w:val="16"/>
              </w:rPr>
            </w:pPr>
            <w:r w:rsidRPr="004A244D">
              <w:rPr>
                <w:b/>
                <w:sz w:val="20"/>
              </w:rPr>
              <w:t>S</w:t>
            </w:r>
            <w:r w:rsidRPr="004A244D">
              <w:rPr>
                <w:b/>
                <w:sz w:val="16"/>
              </w:rPr>
              <w:t>TABILE</w:t>
            </w:r>
          </w:p>
        </w:tc>
        <w:tc>
          <w:tcPr>
            <w:tcW w:w="1557" w:type="dxa"/>
            <w:tcBorders>
              <w:bottom w:val="single" w:sz="12" w:space="0" w:color="000000"/>
            </w:tcBorders>
            <w:shd w:val="clear" w:color="auto" w:fill="D9D9D9"/>
          </w:tcPr>
          <w:p w14:paraId="4C023C1D" w14:textId="77777777" w:rsidR="00DF47C7" w:rsidRPr="004A244D" w:rsidRDefault="00AD59C1">
            <w:pPr>
              <w:pStyle w:val="TableParagraph"/>
              <w:spacing w:before="56" w:line="276" w:lineRule="auto"/>
              <w:ind w:left="246" w:right="212"/>
              <w:jc w:val="center"/>
              <w:rPr>
                <w:b/>
                <w:sz w:val="16"/>
              </w:rPr>
            </w:pPr>
            <w:r w:rsidRPr="004A244D">
              <w:rPr>
                <w:b/>
                <w:sz w:val="20"/>
              </w:rPr>
              <w:t>*C</w:t>
            </w:r>
            <w:r w:rsidRPr="004A244D">
              <w:rPr>
                <w:b/>
                <w:sz w:val="16"/>
              </w:rPr>
              <w:t xml:space="preserve">ONSORZIATA </w:t>
            </w:r>
            <w:r w:rsidRPr="004A244D">
              <w:rPr>
                <w:b/>
                <w:sz w:val="20"/>
              </w:rPr>
              <w:t>E</w:t>
            </w:r>
            <w:r w:rsidRPr="004A244D">
              <w:rPr>
                <w:b/>
                <w:sz w:val="16"/>
              </w:rPr>
              <w:t>SECUTRICE</w:t>
            </w:r>
            <w:r w:rsidRPr="004A244D">
              <w:rPr>
                <w:b/>
                <w:sz w:val="20"/>
              </w:rPr>
              <w:t>/ A</w:t>
            </w:r>
            <w:r w:rsidRPr="004A244D">
              <w:rPr>
                <w:b/>
                <w:sz w:val="16"/>
              </w:rPr>
              <w:t>USILIARIA</w:t>
            </w:r>
          </w:p>
        </w:tc>
        <w:tc>
          <w:tcPr>
            <w:tcW w:w="1488" w:type="dxa"/>
            <w:tcBorders>
              <w:bottom w:val="single" w:sz="12" w:space="0" w:color="000000"/>
            </w:tcBorders>
            <w:shd w:val="clear" w:color="auto" w:fill="D9D9D9"/>
          </w:tcPr>
          <w:p w14:paraId="0CC90951" w14:textId="77777777" w:rsidR="00DF47C7" w:rsidRPr="004A244D" w:rsidRDefault="00AD59C1">
            <w:pPr>
              <w:pStyle w:val="TableParagraph"/>
              <w:spacing w:before="56" w:line="276" w:lineRule="auto"/>
              <w:ind w:left="213" w:right="176"/>
              <w:jc w:val="center"/>
              <w:rPr>
                <w:b/>
                <w:sz w:val="16"/>
              </w:rPr>
            </w:pPr>
            <w:r w:rsidRPr="004A244D">
              <w:rPr>
                <w:b/>
                <w:sz w:val="20"/>
              </w:rPr>
              <w:t>*C</w:t>
            </w:r>
            <w:r w:rsidRPr="004A244D">
              <w:rPr>
                <w:b/>
                <w:sz w:val="16"/>
              </w:rPr>
              <w:t xml:space="preserve">ONSORZIATA </w:t>
            </w:r>
            <w:r w:rsidRPr="004A244D">
              <w:rPr>
                <w:b/>
                <w:sz w:val="20"/>
              </w:rPr>
              <w:t>E</w:t>
            </w:r>
            <w:r w:rsidRPr="004A244D">
              <w:rPr>
                <w:b/>
                <w:sz w:val="16"/>
              </w:rPr>
              <w:t>SECUTRICE</w:t>
            </w:r>
            <w:r w:rsidRPr="004A244D">
              <w:rPr>
                <w:b/>
                <w:sz w:val="20"/>
              </w:rPr>
              <w:t>/ A</w:t>
            </w:r>
            <w:r w:rsidRPr="004A244D">
              <w:rPr>
                <w:b/>
                <w:sz w:val="16"/>
              </w:rPr>
              <w:t>USILIARIA</w:t>
            </w:r>
          </w:p>
        </w:tc>
        <w:tc>
          <w:tcPr>
            <w:tcW w:w="1567" w:type="dxa"/>
            <w:tcBorders>
              <w:bottom w:val="single" w:sz="12" w:space="0" w:color="000000"/>
            </w:tcBorders>
            <w:shd w:val="clear" w:color="auto" w:fill="D9D9D9"/>
          </w:tcPr>
          <w:p w14:paraId="177727AB" w14:textId="77777777" w:rsidR="00DF47C7" w:rsidRPr="004A244D" w:rsidRDefault="00AD59C1">
            <w:pPr>
              <w:pStyle w:val="TableParagraph"/>
              <w:spacing w:before="56" w:line="276" w:lineRule="auto"/>
              <w:ind w:left="252" w:right="216"/>
              <w:jc w:val="center"/>
              <w:rPr>
                <w:b/>
                <w:sz w:val="16"/>
              </w:rPr>
            </w:pPr>
            <w:r w:rsidRPr="004A244D">
              <w:rPr>
                <w:b/>
                <w:sz w:val="20"/>
              </w:rPr>
              <w:t>*C</w:t>
            </w:r>
            <w:r w:rsidRPr="004A244D">
              <w:rPr>
                <w:b/>
                <w:sz w:val="16"/>
              </w:rPr>
              <w:t xml:space="preserve">ONSORZIATA </w:t>
            </w:r>
            <w:r w:rsidRPr="004A244D">
              <w:rPr>
                <w:b/>
                <w:sz w:val="20"/>
              </w:rPr>
              <w:t>E</w:t>
            </w:r>
            <w:r w:rsidRPr="004A244D">
              <w:rPr>
                <w:b/>
                <w:sz w:val="16"/>
              </w:rPr>
              <w:t>SECUTRICE</w:t>
            </w:r>
            <w:r w:rsidRPr="004A244D">
              <w:rPr>
                <w:b/>
                <w:sz w:val="20"/>
              </w:rPr>
              <w:t>/ A</w:t>
            </w:r>
            <w:r w:rsidRPr="004A244D">
              <w:rPr>
                <w:b/>
                <w:sz w:val="16"/>
              </w:rPr>
              <w:t>USILIARIA</w:t>
            </w:r>
          </w:p>
        </w:tc>
      </w:tr>
      <w:tr w:rsidR="00DF47C7" w:rsidRPr="004A244D" w14:paraId="036ECD49" w14:textId="77777777">
        <w:trPr>
          <w:trHeight w:val="370"/>
        </w:trPr>
        <w:tc>
          <w:tcPr>
            <w:tcW w:w="368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</w:tcPr>
          <w:p w14:paraId="277AF115" w14:textId="77777777" w:rsidR="00DF47C7" w:rsidRPr="004A244D" w:rsidRDefault="00AD59C1">
            <w:pPr>
              <w:pStyle w:val="TableParagraph"/>
              <w:spacing w:before="32"/>
              <w:ind w:left="501"/>
              <w:rPr>
                <w:i/>
                <w:sz w:val="20"/>
              </w:rPr>
            </w:pPr>
            <w:proofErr w:type="gramStart"/>
            <w:r w:rsidRPr="004A244D">
              <w:rPr>
                <w:i/>
                <w:sz w:val="20"/>
              </w:rPr>
              <w:t>denominazione</w:t>
            </w:r>
            <w:proofErr w:type="gramEnd"/>
            <w:r w:rsidRPr="004A244D">
              <w:rPr>
                <w:i/>
                <w:sz w:val="20"/>
              </w:rPr>
              <w:t xml:space="preserve"> Operatore Economico:</w:t>
            </w:r>
          </w:p>
        </w:tc>
        <w:tc>
          <w:tcPr>
            <w:tcW w:w="1269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327F6EF3" w14:textId="77777777" w:rsidR="00DF47C7" w:rsidRPr="004A244D" w:rsidRDefault="00AD59C1">
            <w:pPr>
              <w:pStyle w:val="TableParagraph"/>
              <w:spacing w:before="32"/>
              <w:ind w:left="132"/>
              <w:rPr>
                <w:i/>
                <w:sz w:val="20"/>
              </w:rPr>
            </w:pPr>
            <w:proofErr w:type="gramStart"/>
            <w:r w:rsidRPr="004A244D">
              <w:rPr>
                <w:i/>
                <w:sz w:val="20"/>
              </w:rPr>
              <w:t>nome</w:t>
            </w:r>
            <w:proofErr w:type="gramEnd"/>
            <w:r w:rsidRPr="004A244D">
              <w:rPr>
                <w:i/>
                <w:sz w:val="20"/>
              </w:rPr>
              <w:t xml:space="preserve"> O.E. </w:t>
            </w:r>
            <w:r w:rsidRPr="004A244D">
              <w:rPr>
                <w:i/>
                <w:sz w:val="20"/>
                <w:vertAlign w:val="superscript"/>
              </w:rPr>
              <w:t>(1)</w:t>
            </w:r>
          </w:p>
        </w:tc>
        <w:tc>
          <w:tcPr>
            <w:tcW w:w="1557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5DD01C38" w14:textId="77777777" w:rsidR="00DF47C7" w:rsidRPr="004A244D" w:rsidRDefault="00AD59C1">
            <w:pPr>
              <w:pStyle w:val="TableParagraph"/>
              <w:spacing w:before="32"/>
              <w:ind w:left="279"/>
              <w:rPr>
                <w:i/>
                <w:sz w:val="20"/>
              </w:rPr>
            </w:pPr>
            <w:proofErr w:type="gramStart"/>
            <w:r w:rsidRPr="004A244D">
              <w:rPr>
                <w:i/>
                <w:sz w:val="20"/>
              </w:rPr>
              <w:t>nome</w:t>
            </w:r>
            <w:proofErr w:type="gramEnd"/>
            <w:r w:rsidRPr="004A244D">
              <w:rPr>
                <w:i/>
                <w:sz w:val="20"/>
              </w:rPr>
              <w:t xml:space="preserve"> O.E. </w:t>
            </w:r>
            <w:r w:rsidRPr="004A244D">
              <w:rPr>
                <w:i/>
                <w:sz w:val="20"/>
                <w:vertAlign w:val="superscript"/>
              </w:rPr>
              <w:t>(1)</w:t>
            </w:r>
          </w:p>
        </w:tc>
        <w:tc>
          <w:tcPr>
            <w:tcW w:w="1488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13D7762D" w14:textId="77777777" w:rsidR="00DF47C7" w:rsidRPr="004A244D" w:rsidRDefault="00AD59C1">
            <w:pPr>
              <w:pStyle w:val="TableParagraph"/>
              <w:spacing w:before="32"/>
              <w:ind w:left="246"/>
              <w:rPr>
                <w:i/>
                <w:sz w:val="20"/>
              </w:rPr>
            </w:pPr>
            <w:proofErr w:type="gramStart"/>
            <w:r w:rsidRPr="004A244D">
              <w:rPr>
                <w:i/>
                <w:sz w:val="20"/>
              </w:rPr>
              <w:t>nome</w:t>
            </w:r>
            <w:proofErr w:type="gramEnd"/>
            <w:r w:rsidRPr="004A244D">
              <w:rPr>
                <w:i/>
                <w:sz w:val="20"/>
              </w:rPr>
              <w:t xml:space="preserve"> O.E. </w:t>
            </w:r>
            <w:r w:rsidRPr="004A244D">
              <w:rPr>
                <w:i/>
                <w:sz w:val="20"/>
                <w:vertAlign w:val="superscript"/>
              </w:rPr>
              <w:t>(1)</w:t>
            </w:r>
          </w:p>
        </w:tc>
        <w:tc>
          <w:tcPr>
            <w:tcW w:w="1567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14:paraId="4BDD4A0E" w14:textId="77777777" w:rsidR="00DF47C7" w:rsidRPr="004A244D" w:rsidRDefault="00AD59C1">
            <w:pPr>
              <w:pStyle w:val="TableParagraph"/>
              <w:spacing w:before="32"/>
              <w:ind w:left="285"/>
              <w:rPr>
                <w:i/>
                <w:sz w:val="20"/>
              </w:rPr>
            </w:pPr>
            <w:proofErr w:type="gramStart"/>
            <w:r w:rsidRPr="004A244D">
              <w:rPr>
                <w:i/>
                <w:sz w:val="20"/>
              </w:rPr>
              <w:t>nome</w:t>
            </w:r>
            <w:proofErr w:type="gramEnd"/>
            <w:r w:rsidRPr="004A244D">
              <w:rPr>
                <w:i/>
                <w:sz w:val="20"/>
              </w:rPr>
              <w:t xml:space="preserve"> O.E. </w:t>
            </w:r>
            <w:r w:rsidRPr="004A244D">
              <w:rPr>
                <w:i/>
                <w:sz w:val="20"/>
                <w:vertAlign w:val="superscript"/>
              </w:rPr>
              <w:t>(1)</w:t>
            </w:r>
          </w:p>
        </w:tc>
      </w:tr>
      <w:tr w:rsidR="00DF47C7" w:rsidRPr="004A244D" w14:paraId="68D1831B" w14:textId="77777777">
        <w:trPr>
          <w:trHeight w:val="675"/>
        </w:trPr>
        <w:tc>
          <w:tcPr>
            <w:tcW w:w="9563" w:type="dxa"/>
            <w:gridSpan w:val="6"/>
            <w:tcBorders>
              <w:top w:val="single" w:sz="12" w:space="0" w:color="000000"/>
              <w:bottom w:val="single" w:sz="12" w:space="0" w:color="000000"/>
            </w:tcBorders>
            <w:shd w:val="clear" w:color="auto" w:fill="B8CCE3"/>
          </w:tcPr>
          <w:p w14:paraId="4CC626F6" w14:textId="77777777" w:rsidR="00DF47C7" w:rsidRPr="004A244D" w:rsidRDefault="00AD59C1" w:rsidP="00FD3C2D">
            <w:pPr>
              <w:pStyle w:val="TableParagraph"/>
              <w:spacing w:before="56" w:line="276" w:lineRule="auto"/>
              <w:ind w:left="95"/>
              <w:rPr>
                <w:b/>
                <w:sz w:val="20"/>
              </w:rPr>
            </w:pPr>
            <w:r w:rsidRPr="004A244D">
              <w:rPr>
                <w:b/>
                <w:sz w:val="20"/>
              </w:rPr>
              <w:t xml:space="preserve">Fatturato Globale minimo per servizi di ingegneria e di architettura relativo ai migliori tre degli ultimi cinque esercizi disponibili antecedenti la data di pubblicazione del bando di gara - punto </w:t>
            </w:r>
            <w:r w:rsidR="009A6548" w:rsidRPr="004A244D">
              <w:rPr>
                <w:b/>
                <w:sz w:val="20"/>
              </w:rPr>
              <w:t>III.2</w:t>
            </w:r>
            <w:r w:rsidRPr="004A244D">
              <w:rPr>
                <w:b/>
                <w:sz w:val="20"/>
              </w:rPr>
              <w:t xml:space="preserve">.2 </w:t>
            </w:r>
            <w:proofErr w:type="spellStart"/>
            <w:r w:rsidRPr="004A244D">
              <w:rPr>
                <w:b/>
                <w:sz w:val="20"/>
              </w:rPr>
              <w:t>lett</w:t>
            </w:r>
            <w:proofErr w:type="spellEnd"/>
            <w:r w:rsidRPr="004A244D">
              <w:rPr>
                <w:b/>
                <w:sz w:val="20"/>
              </w:rPr>
              <w:t>. d)</w:t>
            </w:r>
          </w:p>
        </w:tc>
      </w:tr>
      <w:tr w:rsidR="00DF47C7" w:rsidRPr="004A244D" w14:paraId="1ECAF60B" w14:textId="77777777">
        <w:trPr>
          <w:trHeight w:val="370"/>
        </w:trPr>
        <w:tc>
          <w:tcPr>
            <w:tcW w:w="368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</w:tcPr>
          <w:p w14:paraId="489F978C" w14:textId="77777777" w:rsidR="00DF47C7" w:rsidRPr="004A244D" w:rsidRDefault="00AD59C1">
            <w:pPr>
              <w:pStyle w:val="TableParagraph"/>
              <w:spacing w:before="41"/>
              <w:ind w:left="85"/>
              <w:rPr>
                <w:sz w:val="12"/>
              </w:rPr>
            </w:pPr>
            <w:r w:rsidRPr="004A244D">
              <w:rPr>
                <w:sz w:val="19"/>
              </w:rPr>
              <w:t xml:space="preserve">Totale fatt. triennio (&gt; di € </w:t>
            </w:r>
            <w:r w:rsidR="00FD3C2D" w:rsidRPr="004A244D">
              <w:rPr>
                <w:sz w:val="19"/>
              </w:rPr>
              <w:t>1.358.752,59</w:t>
            </w:r>
            <w:r w:rsidRPr="004A244D">
              <w:rPr>
                <w:sz w:val="19"/>
              </w:rPr>
              <w:t xml:space="preserve">) </w:t>
            </w:r>
            <w:r w:rsidRPr="004A244D">
              <w:rPr>
                <w:position w:val="6"/>
                <w:sz w:val="12"/>
              </w:rPr>
              <w:t>(2)</w:t>
            </w:r>
          </w:p>
        </w:tc>
        <w:tc>
          <w:tcPr>
            <w:tcW w:w="1269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2D85AF8D" w14:textId="77777777" w:rsidR="00DF47C7" w:rsidRPr="004A244D" w:rsidRDefault="00AD59C1">
            <w:pPr>
              <w:pStyle w:val="TableParagraph"/>
              <w:spacing w:before="32"/>
              <w:ind w:left="96"/>
              <w:rPr>
                <w:sz w:val="20"/>
              </w:rPr>
            </w:pPr>
            <w:r w:rsidRPr="004A244D">
              <w:rPr>
                <w:w w:val="99"/>
                <w:sz w:val="20"/>
              </w:rPr>
              <w:t>€</w:t>
            </w:r>
          </w:p>
        </w:tc>
        <w:tc>
          <w:tcPr>
            <w:tcW w:w="1557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7CAC77F4" w14:textId="77777777" w:rsidR="00DF47C7" w:rsidRPr="004A244D" w:rsidRDefault="00AD59C1">
            <w:pPr>
              <w:pStyle w:val="TableParagraph"/>
              <w:spacing w:before="32"/>
              <w:ind w:left="97"/>
              <w:rPr>
                <w:sz w:val="20"/>
              </w:rPr>
            </w:pPr>
            <w:r w:rsidRPr="004A244D">
              <w:rPr>
                <w:w w:val="99"/>
                <w:sz w:val="20"/>
              </w:rPr>
              <w:t>€</w:t>
            </w:r>
          </w:p>
        </w:tc>
        <w:tc>
          <w:tcPr>
            <w:tcW w:w="1488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7F82D3A2" w14:textId="77777777" w:rsidR="00DF47C7" w:rsidRPr="004A244D" w:rsidRDefault="00AD59C1">
            <w:pPr>
              <w:pStyle w:val="TableParagraph"/>
              <w:spacing w:before="32"/>
              <w:ind w:left="100"/>
              <w:rPr>
                <w:sz w:val="20"/>
              </w:rPr>
            </w:pPr>
            <w:r w:rsidRPr="004A244D">
              <w:rPr>
                <w:w w:val="99"/>
                <w:sz w:val="20"/>
              </w:rPr>
              <w:t>€</w:t>
            </w:r>
          </w:p>
        </w:tc>
        <w:tc>
          <w:tcPr>
            <w:tcW w:w="1567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14:paraId="58FDE1C4" w14:textId="77777777" w:rsidR="00DF47C7" w:rsidRPr="004A244D" w:rsidRDefault="00AD59C1">
            <w:pPr>
              <w:pStyle w:val="TableParagraph"/>
              <w:spacing w:before="32"/>
              <w:ind w:left="101"/>
              <w:rPr>
                <w:sz w:val="20"/>
              </w:rPr>
            </w:pPr>
            <w:r w:rsidRPr="004A244D">
              <w:rPr>
                <w:w w:val="99"/>
                <w:sz w:val="20"/>
              </w:rPr>
              <w:t>€</w:t>
            </w:r>
          </w:p>
        </w:tc>
      </w:tr>
      <w:tr w:rsidR="00DF47C7" w:rsidRPr="004A244D" w14:paraId="240ADA83" w14:textId="77777777">
        <w:trPr>
          <w:trHeight w:val="676"/>
        </w:trPr>
        <w:tc>
          <w:tcPr>
            <w:tcW w:w="9563" w:type="dxa"/>
            <w:gridSpan w:val="6"/>
            <w:tcBorders>
              <w:top w:val="single" w:sz="12" w:space="0" w:color="000000"/>
              <w:bottom w:val="single" w:sz="12" w:space="0" w:color="000000"/>
            </w:tcBorders>
            <w:shd w:val="clear" w:color="auto" w:fill="D5E2BB"/>
          </w:tcPr>
          <w:p w14:paraId="6B4DD5AA" w14:textId="77777777" w:rsidR="00DF47C7" w:rsidRPr="004A244D" w:rsidRDefault="00AD59C1" w:rsidP="00FD3C2D">
            <w:pPr>
              <w:pStyle w:val="TableParagraph"/>
              <w:spacing w:before="56" w:line="276" w:lineRule="auto"/>
              <w:ind w:left="95"/>
              <w:rPr>
                <w:b/>
                <w:sz w:val="20"/>
              </w:rPr>
            </w:pPr>
            <w:r w:rsidRPr="004A244D">
              <w:rPr>
                <w:b/>
                <w:sz w:val="20"/>
              </w:rPr>
              <w:t xml:space="preserve">Importi elenco servizi di ingegneria e di architettura espletati negli ultimi dieci anni antecedenti la data di pubblicazione del bando </w:t>
            </w:r>
            <w:r w:rsidR="00FD3C2D" w:rsidRPr="004A244D">
              <w:rPr>
                <w:b/>
                <w:sz w:val="20"/>
              </w:rPr>
              <w:t>–</w:t>
            </w:r>
            <w:r w:rsidRPr="004A244D">
              <w:rPr>
                <w:b/>
                <w:sz w:val="20"/>
              </w:rPr>
              <w:t xml:space="preserve"> punto</w:t>
            </w:r>
            <w:r w:rsidR="00FD3C2D" w:rsidRPr="004A244D">
              <w:rPr>
                <w:b/>
                <w:sz w:val="20"/>
              </w:rPr>
              <w:t xml:space="preserve"> </w:t>
            </w:r>
            <w:r w:rsidR="009A6548" w:rsidRPr="004A244D">
              <w:rPr>
                <w:b/>
                <w:sz w:val="20"/>
              </w:rPr>
              <w:t>III.2</w:t>
            </w:r>
            <w:r w:rsidRPr="004A244D">
              <w:rPr>
                <w:b/>
                <w:sz w:val="20"/>
              </w:rPr>
              <w:t xml:space="preserve">.3 </w:t>
            </w:r>
            <w:proofErr w:type="spellStart"/>
            <w:r w:rsidRPr="004A244D">
              <w:rPr>
                <w:b/>
                <w:sz w:val="20"/>
              </w:rPr>
              <w:t>lett</w:t>
            </w:r>
            <w:proofErr w:type="spellEnd"/>
            <w:r w:rsidRPr="004A244D">
              <w:rPr>
                <w:b/>
                <w:sz w:val="20"/>
              </w:rPr>
              <w:t>. e)</w:t>
            </w:r>
          </w:p>
        </w:tc>
      </w:tr>
      <w:tr w:rsidR="00FD3C2D" w:rsidRPr="004A244D" w14:paraId="32820C40" w14:textId="77777777">
        <w:trPr>
          <w:trHeight w:val="368"/>
        </w:trPr>
        <w:tc>
          <w:tcPr>
            <w:tcW w:w="368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4F6DA1E4" w14:textId="77777777" w:rsidR="00FD3C2D" w:rsidRPr="004A244D" w:rsidRDefault="00FD3C2D" w:rsidP="00FD3C2D">
            <w:r w:rsidRPr="004A244D">
              <w:rPr>
                <w:sz w:val="20"/>
              </w:rPr>
              <w:t xml:space="preserve">CAT. ID: </w:t>
            </w:r>
            <w:r w:rsidRPr="004A244D">
              <w:rPr>
                <w:b/>
                <w:sz w:val="20"/>
              </w:rPr>
              <w:t xml:space="preserve">E.15 </w:t>
            </w:r>
            <w:r w:rsidRPr="004A244D">
              <w:rPr>
                <w:sz w:val="20"/>
              </w:rPr>
              <w:t xml:space="preserve">(&gt; di € 43.554.821,83) </w:t>
            </w:r>
            <w:r w:rsidRPr="004A244D">
              <w:rPr>
                <w:sz w:val="20"/>
                <w:vertAlign w:val="superscript"/>
              </w:rPr>
              <w:t>(3)</w:t>
            </w:r>
          </w:p>
        </w:tc>
        <w:tc>
          <w:tcPr>
            <w:tcW w:w="1269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E87A8D" w14:textId="77777777" w:rsidR="00FD3C2D" w:rsidRPr="004A244D" w:rsidRDefault="00FD3C2D" w:rsidP="00FD3C2D">
            <w:pPr>
              <w:pStyle w:val="TableParagraph"/>
              <w:spacing w:before="29"/>
              <w:ind w:left="96"/>
              <w:rPr>
                <w:sz w:val="20"/>
              </w:rPr>
            </w:pPr>
            <w:r w:rsidRPr="004A244D">
              <w:rPr>
                <w:w w:val="99"/>
                <w:sz w:val="20"/>
              </w:rPr>
              <w:t>€</w:t>
            </w:r>
          </w:p>
        </w:tc>
        <w:tc>
          <w:tcPr>
            <w:tcW w:w="1557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B23B14" w14:textId="77777777" w:rsidR="00FD3C2D" w:rsidRPr="004A244D" w:rsidRDefault="00FD3C2D" w:rsidP="00FD3C2D">
            <w:pPr>
              <w:pStyle w:val="TableParagraph"/>
              <w:spacing w:before="29"/>
              <w:ind w:left="97"/>
              <w:rPr>
                <w:sz w:val="20"/>
              </w:rPr>
            </w:pPr>
            <w:r w:rsidRPr="004A244D">
              <w:rPr>
                <w:w w:val="99"/>
                <w:sz w:val="20"/>
              </w:rPr>
              <w:t>€</w:t>
            </w:r>
          </w:p>
        </w:tc>
        <w:tc>
          <w:tcPr>
            <w:tcW w:w="1488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914F86" w14:textId="77777777" w:rsidR="00FD3C2D" w:rsidRPr="004A244D" w:rsidRDefault="00FD3C2D" w:rsidP="00FD3C2D">
            <w:pPr>
              <w:pStyle w:val="TableParagraph"/>
              <w:spacing w:before="29"/>
              <w:ind w:left="100"/>
              <w:rPr>
                <w:sz w:val="20"/>
              </w:rPr>
            </w:pPr>
            <w:r w:rsidRPr="004A244D">
              <w:rPr>
                <w:w w:val="99"/>
                <w:sz w:val="20"/>
              </w:rPr>
              <w:t>€</w:t>
            </w:r>
          </w:p>
        </w:tc>
        <w:tc>
          <w:tcPr>
            <w:tcW w:w="1567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51A498AD" w14:textId="77777777" w:rsidR="00FD3C2D" w:rsidRPr="004A244D" w:rsidRDefault="00FD3C2D" w:rsidP="00FD3C2D">
            <w:pPr>
              <w:pStyle w:val="TableParagraph"/>
              <w:spacing w:before="29"/>
              <w:ind w:left="101"/>
              <w:rPr>
                <w:sz w:val="20"/>
              </w:rPr>
            </w:pPr>
            <w:r w:rsidRPr="004A244D">
              <w:rPr>
                <w:w w:val="99"/>
                <w:sz w:val="20"/>
              </w:rPr>
              <w:t>€</w:t>
            </w:r>
          </w:p>
        </w:tc>
      </w:tr>
      <w:tr w:rsidR="00FD3C2D" w:rsidRPr="004A244D" w14:paraId="508FC364" w14:textId="77777777">
        <w:trPr>
          <w:trHeight w:val="395"/>
        </w:trPr>
        <w:tc>
          <w:tcPr>
            <w:tcW w:w="3682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421CC034" w14:textId="77777777" w:rsidR="00FD3C2D" w:rsidRPr="004A244D" w:rsidRDefault="00FD3C2D" w:rsidP="00FD3C2D">
            <w:r w:rsidRPr="004A244D">
              <w:rPr>
                <w:sz w:val="20"/>
              </w:rPr>
              <w:t xml:space="preserve">CAT. ID: </w:t>
            </w:r>
            <w:r w:rsidRPr="004A244D">
              <w:rPr>
                <w:b/>
                <w:sz w:val="20"/>
              </w:rPr>
              <w:t xml:space="preserve">E.18 </w:t>
            </w:r>
            <w:r w:rsidRPr="004A244D">
              <w:rPr>
                <w:sz w:val="20"/>
              </w:rPr>
              <w:t xml:space="preserve">(&gt; di € 11.118.345,22) </w:t>
            </w:r>
            <w:r w:rsidRPr="004A244D">
              <w:rPr>
                <w:sz w:val="20"/>
                <w:vertAlign w:val="superscript"/>
              </w:rPr>
              <w:t>(3)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065345" w14:textId="77777777" w:rsidR="00FD3C2D" w:rsidRPr="004A244D" w:rsidRDefault="00FD3C2D" w:rsidP="00FD3C2D">
            <w:pPr>
              <w:pStyle w:val="TableParagraph"/>
              <w:spacing w:before="56"/>
              <w:ind w:left="96"/>
              <w:rPr>
                <w:sz w:val="20"/>
              </w:rPr>
            </w:pPr>
            <w:r w:rsidRPr="004A244D">
              <w:rPr>
                <w:w w:val="99"/>
                <w:sz w:val="20"/>
              </w:rPr>
              <w:t>€</w:t>
            </w:r>
          </w:p>
        </w:tc>
        <w:tc>
          <w:tcPr>
            <w:tcW w:w="1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B569BD" w14:textId="77777777" w:rsidR="00FD3C2D" w:rsidRPr="004A244D" w:rsidRDefault="00FD3C2D" w:rsidP="00FD3C2D">
            <w:pPr>
              <w:pStyle w:val="TableParagraph"/>
              <w:spacing w:before="56"/>
              <w:ind w:left="97"/>
              <w:rPr>
                <w:sz w:val="20"/>
              </w:rPr>
            </w:pPr>
            <w:r w:rsidRPr="004A244D">
              <w:rPr>
                <w:w w:val="99"/>
                <w:sz w:val="20"/>
              </w:rPr>
              <w:t>€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A6522D" w14:textId="77777777" w:rsidR="00FD3C2D" w:rsidRPr="004A244D" w:rsidRDefault="00FD3C2D" w:rsidP="00FD3C2D">
            <w:pPr>
              <w:pStyle w:val="TableParagraph"/>
              <w:spacing w:before="56"/>
              <w:ind w:left="100"/>
              <w:rPr>
                <w:sz w:val="20"/>
              </w:rPr>
            </w:pPr>
            <w:r w:rsidRPr="004A244D">
              <w:rPr>
                <w:w w:val="99"/>
                <w:sz w:val="20"/>
              </w:rPr>
              <w:t>€</w:t>
            </w:r>
          </w:p>
        </w:tc>
        <w:tc>
          <w:tcPr>
            <w:tcW w:w="1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12AB4C03" w14:textId="77777777" w:rsidR="00FD3C2D" w:rsidRPr="004A244D" w:rsidRDefault="00FD3C2D" w:rsidP="00FD3C2D">
            <w:pPr>
              <w:pStyle w:val="TableParagraph"/>
              <w:spacing w:before="56"/>
              <w:ind w:left="101"/>
              <w:rPr>
                <w:sz w:val="20"/>
              </w:rPr>
            </w:pPr>
            <w:r w:rsidRPr="004A244D">
              <w:rPr>
                <w:w w:val="99"/>
                <w:sz w:val="20"/>
              </w:rPr>
              <w:t>€</w:t>
            </w:r>
          </w:p>
        </w:tc>
      </w:tr>
      <w:tr w:rsidR="00FD3C2D" w:rsidRPr="004A244D" w14:paraId="317283FF" w14:textId="77777777">
        <w:trPr>
          <w:trHeight w:val="393"/>
        </w:trPr>
        <w:tc>
          <w:tcPr>
            <w:tcW w:w="3682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3647A4ED" w14:textId="77777777" w:rsidR="00FD3C2D" w:rsidRPr="004A244D" w:rsidRDefault="00FD3C2D" w:rsidP="00FD3C2D">
            <w:r w:rsidRPr="004A244D">
              <w:rPr>
                <w:sz w:val="20"/>
              </w:rPr>
              <w:t xml:space="preserve">CAT. ID: </w:t>
            </w:r>
            <w:r w:rsidRPr="004A244D">
              <w:rPr>
                <w:b/>
                <w:sz w:val="20"/>
              </w:rPr>
              <w:t xml:space="preserve">E.20 </w:t>
            </w:r>
            <w:r w:rsidRPr="004A244D">
              <w:rPr>
                <w:sz w:val="20"/>
              </w:rPr>
              <w:t xml:space="preserve">(&gt; di € 110.758,02) </w:t>
            </w:r>
            <w:r w:rsidRPr="004A244D">
              <w:rPr>
                <w:sz w:val="20"/>
                <w:vertAlign w:val="superscript"/>
              </w:rPr>
              <w:t>(3)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8EEA84" w14:textId="77777777" w:rsidR="00FD3C2D" w:rsidRPr="004A244D" w:rsidRDefault="00FD3C2D" w:rsidP="00FD3C2D">
            <w:pPr>
              <w:pStyle w:val="TableParagraph"/>
              <w:spacing w:before="56"/>
              <w:ind w:left="96"/>
              <w:rPr>
                <w:sz w:val="20"/>
              </w:rPr>
            </w:pPr>
            <w:r w:rsidRPr="004A244D">
              <w:rPr>
                <w:w w:val="99"/>
                <w:sz w:val="20"/>
              </w:rPr>
              <w:t>€</w:t>
            </w:r>
          </w:p>
        </w:tc>
        <w:tc>
          <w:tcPr>
            <w:tcW w:w="1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C7C2AB" w14:textId="77777777" w:rsidR="00FD3C2D" w:rsidRPr="004A244D" w:rsidRDefault="00FD3C2D" w:rsidP="00FD3C2D">
            <w:pPr>
              <w:pStyle w:val="TableParagraph"/>
              <w:spacing w:before="56"/>
              <w:ind w:left="97"/>
              <w:rPr>
                <w:sz w:val="20"/>
              </w:rPr>
            </w:pPr>
            <w:r w:rsidRPr="004A244D">
              <w:rPr>
                <w:w w:val="99"/>
                <w:sz w:val="20"/>
              </w:rPr>
              <w:t>€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83BF36" w14:textId="77777777" w:rsidR="00FD3C2D" w:rsidRPr="004A244D" w:rsidRDefault="00FD3C2D" w:rsidP="00FD3C2D">
            <w:pPr>
              <w:pStyle w:val="TableParagraph"/>
              <w:spacing w:before="56"/>
              <w:ind w:left="100"/>
              <w:rPr>
                <w:sz w:val="20"/>
              </w:rPr>
            </w:pPr>
            <w:r w:rsidRPr="004A244D">
              <w:rPr>
                <w:w w:val="99"/>
                <w:sz w:val="20"/>
              </w:rPr>
              <w:t>€</w:t>
            </w:r>
          </w:p>
        </w:tc>
        <w:tc>
          <w:tcPr>
            <w:tcW w:w="1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314B5116" w14:textId="77777777" w:rsidR="00FD3C2D" w:rsidRPr="004A244D" w:rsidRDefault="00FD3C2D" w:rsidP="00FD3C2D">
            <w:pPr>
              <w:pStyle w:val="TableParagraph"/>
              <w:spacing w:before="56"/>
              <w:ind w:left="101"/>
              <w:rPr>
                <w:sz w:val="20"/>
              </w:rPr>
            </w:pPr>
            <w:r w:rsidRPr="004A244D">
              <w:rPr>
                <w:w w:val="99"/>
                <w:sz w:val="20"/>
              </w:rPr>
              <w:t>€</w:t>
            </w:r>
          </w:p>
        </w:tc>
      </w:tr>
      <w:tr w:rsidR="00FD3C2D" w:rsidRPr="004A244D" w14:paraId="69ECD076" w14:textId="77777777">
        <w:trPr>
          <w:trHeight w:val="395"/>
        </w:trPr>
        <w:tc>
          <w:tcPr>
            <w:tcW w:w="3682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113EA0A9" w14:textId="77777777" w:rsidR="00FD3C2D" w:rsidRPr="004A244D" w:rsidRDefault="00FD3C2D" w:rsidP="00FD3C2D">
            <w:r w:rsidRPr="004A244D">
              <w:rPr>
                <w:sz w:val="20"/>
              </w:rPr>
              <w:t xml:space="preserve">CAT. ID: </w:t>
            </w:r>
            <w:r w:rsidRPr="004A244D">
              <w:rPr>
                <w:b/>
                <w:sz w:val="20"/>
              </w:rPr>
              <w:t xml:space="preserve">S.03 </w:t>
            </w:r>
            <w:r w:rsidRPr="004A244D">
              <w:rPr>
                <w:sz w:val="20"/>
              </w:rPr>
              <w:t xml:space="preserve">(&gt; di € 40.163.373,70) </w:t>
            </w:r>
            <w:r w:rsidRPr="004A244D">
              <w:rPr>
                <w:sz w:val="20"/>
                <w:vertAlign w:val="superscript"/>
              </w:rPr>
              <w:t>(3)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A630C3" w14:textId="77777777" w:rsidR="00FD3C2D" w:rsidRPr="004A244D" w:rsidRDefault="00FD3C2D" w:rsidP="00FD3C2D">
            <w:pPr>
              <w:pStyle w:val="TableParagraph"/>
              <w:spacing w:before="56"/>
              <w:ind w:left="96"/>
              <w:rPr>
                <w:sz w:val="20"/>
              </w:rPr>
            </w:pPr>
            <w:r w:rsidRPr="004A244D">
              <w:rPr>
                <w:w w:val="99"/>
                <w:sz w:val="20"/>
              </w:rPr>
              <w:t>€</w:t>
            </w:r>
          </w:p>
        </w:tc>
        <w:tc>
          <w:tcPr>
            <w:tcW w:w="1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A9799D" w14:textId="77777777" w:rsidR="00FD3C2D" w:rsidRPr="004A244D" w:rsidRDefault="00FD3C2D" w:rsidP="00FD3C2D">
            <w:pPr>
              <w:pStyle w:val="TableParagraph"/>
              <w:spacing w:before="56"/>
              <w:ind w:left="97"/>
              <w:rPr>
                <w:sz w:val="20"/>
              </w:rPr>
            </w:pPr>
            <w:r w:rsidRPr="004A244D">
              <w:rPr>
                <w:w w:val="99"/>
                <w:sz w:val="20"/>
              </w:rPr>
              <w:t>€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AB4E88" w14:textId="77777777" w:rsidR="00FD3C2D" w:rsidRPr="004A244D" w:rsidRDefault="00FD3C2D" w:rsidP="00FD3C2D">
            <w:pPr>
              <w:pStyle w:val="TableParagraph"/>
              <w:spacing w:before="56"/>
              <w:ind w:left="100"/>
              <w:rPr>
                <w:sz w:val="20"/>
              </w:rPr>
            </w:pPr>
            <w:r w:rsidRPr="004A244D">
              <w:rPr>
                <w:w w:val="99"/>
                <w:sz w:val="20"/>
              </w:rPr>
              <w:t>€</w:t>
            </w:r>
          </w:p>
        </w:tc>
        <w:tc>
          <w:tcPr>
            <w:tcW w:w="1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2AF090B9" w14:textId="77777777" w:rsidR="00FD3C2D" w:rsidRPr="004A244D" w:rsidRDefault="00FD3C2D" w:rsidP="00FD3C2D">
            <w:pPr>
              <w:pStyle w:val="TableParagraph"/>
              <w:spacing w:before="56"/>
              <w:ind w:left="101"/>
              <w:rPr>
                <w:sz w:val="20"/>
              </w:rPr>
            </w:pPr>
            <w:r w:rsidRPr="004A244D">
              <w:rPr>
                <w:w w:val="99"/>
                <w:sz w:val="20"/>
              </w:rPr>
              <w:t>€</w:t>
            </w:r>
          </w:p>
        </w:tc>
      </w:tr>
      <w:tr w:rsidR="00655A5C" w:rsidRPr="004A244D" w14:paraId="4593ADFC" w14:textId="77777777">
        <w:trPr>
          <w:trHeight w:val="395"/>
        </w:trPr>
        <w:tc>
          <w:tcPr>
            <w:tcW w:w="3682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3D06351B" w14:textId="77777777" w:rsidR="00655A5C" w:rsidRPr="004A244D" w:rsidRDefault="00655A5C" w:rsidP="00655A5C">
            <w:r w:rsidRPr="004A244D">
              <w:rPr>
                <w:sz w:val="20"/>
              </w:rPr>
              <w:t xml:space="preserve">CAT. ID: </w:t>
            </w:r>
            <w:r w:rsidRPr="004A244D">
              <w:rPr>
                <w:b/>
                <w:sz w:val="20"/>
              </w:rPr>
              <w:t xml:space="preserve">V.02 </w:t>
            </w:r>
            <w:r w:rsidRPr="004A244D">
              <w:rPr>
                <w:sz w:val="20"/>
              </w:rPr>
              <w:t xml:space="preserve">(&gt; di € 15.943.712,24) </w:t>
            </w:r>
            <w:r w:rsidRPr="004A244D">
              <w:rPr>
                <w:sz w:val="20"/>
                <w:vertAlign w:val="superscript"/>
              </w:rPr>
              <w:t>(3)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30186A" w14:textId="77777777" w:rsidR="00655A5C" w:rsidRPr="004A244D" w:rsidRDefault="00655A5C" w:rsidP="00655A5C">
            <w:pPr>
              <w:pStyle w:val="TableParagraph"/>
              <w:spacing w:before="56"/>
              <w:ind w:left="96"/>
              <w:rPr>
                <w:sz w:val="20"/>
              </w:rPr>
            </w:pPr>
            <w:r w:rsidRPr="004A244D">
              <w:rPr>
                <w:w w:val="99"/>
                <w:sz w:val="20"/>
              </w:rPr>
              <w:t>€</w:t>
            </w:r>
          </w:p>
        </w:tc>
        <w:tc>
          <w:tcPr>
            <w:tcW w:w="1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25588C" w14:textId="77777777" w:rsidR="00655A5C" w:rsidRPr="004A244D" w:rsidRDefault="00655A5C" w:rsidP="00655A5C">
            <w:pPr>
              <w:pStyle w:val="TableParagraph"/>
              <w:spacing w:before="56"/>
              <w:ind w:left="97"/>
              <w:rPr>
                <w:sz w:val="20"/>
              </w:rPr>
            </w:pPr>
            <w:r w:rsidRPr="004A244D">
              <w:rPr>
                <w:w w:val="99"/>
                <w:sz w:val="20"/>
              </w:rPr>
              <w:t>€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C2DBFD" w14:textId="77777777" w:rsidR="00655A5C" w:rsidRPr="004A244D" w:rsidRDefault="00655A5C" w:rsidP="00655A5C">
            <w:pPr>
              <w:pStyle w:val="TableParagraph"/>
              <w:spacing w:before="56"/>
              <w:ind w:left="100"/>
              <w:rPr>
                <w:sz w:val="20"/>
              </w:rPr>
            </w:pPr>
            <w:r w:rsidRPr="004A244D">
              <w:rPr>
                <w:w w:val="99"/>
                <w:sz w:val="20"/>
              </w:rPr>
              <w:t>€</w:t>
            </w:r>
          </w:p>
        </w:tc>
        <w:tc>
          <w:tcPr>
            <w:tcW w:w="1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1F7E2665" w14:textId="77777777" w:rsidR="00655A5C" w:rsidRPr="004A244D" w:rsidRDefault="00655A5C" w:rsidP="00655A5C">
            <w:pPr>
              <w:pStyle w:val="TableParagraph"/>
              <w:spacing w:before="56"/>
              <w:ind w:left="101"/>
              <w:rPr>
                <w:sz w:val="20"/>
              </w:rPr>
            </w:pPr>
            <w:r w:rsidRPr="004A244D">
              <w:rPr>
                <w:w w:val="99"/>
                <w:sz w:val="20"/>
              </w:rPr>
              <w:t>€</w:t>
            </w:r>
          </w:p>
        </w:tc>
      </w:tr>
      <w:tr w:rsidR="00655A5C" w:rsidRPr="004A244D" w14:paraId="769654AD" w14:textId="77777777">
        <w:trPr>
          <w:trHeight w:val="395"/>
        </w:trPr>
        <w:tc>
          <w:tcPr>
            <w:tcW w:w="3682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4D86665A" w14:textId="77777777" w:rsidR="00655A5C" w:rsidRPr="004A244D" w:rsidRDefault="00655A5C" w:rsidP="00655A5C">
            <w:r w:rsidRPr="004A244D">
              <w:rPr>
                <w:sz w:val="20"/>
              </w:rPr>
              <w:t xml:space="preserve">CAT. ID: </w:t>
            </w:r>
            <w:r w:rsidRPr="004A244D">
              <w:rPr>
                <w:b/>
                <w:sz w:val="20"/>
              </w:rPr>
              <w:t xml:space="preserve">IA.01 </w:t>
            </w:r>
            <w:r w:rsidRPr="004A244D">
              <w:rPr>
                <w:sz w:val="20"/>
              </w:rPr>
              <w:t xml:space="preserve">(&gt; di € 4.780.178,34) </w:t>
            </w:r>
            <w:r w:rsidRPr="004A244D">
              <w:rPr>
                <w:sz w:val="20"/>
                <w:vertAlign w:val="superscript"/>
              </w:rPr>
              <w:t>(3)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116150" w14:textId="77777777" w:rsidR="00655A5C" w:rsidRPr="004A244D" w:rsidRDefault="00655A5C" w:rsidP="00655A5C">
            <w:pPr>
              <w:pStyle w:val="TableParagraph"/>
              <w:spacing w:before="56"/>
              <w:ind w:left="96"/>
              <w:rPr>
                <w:sz w:val="20"/>
              </w:rPr>
            </w:pPr>
            <w:r w:rsidRPr="004A244D">
              <w:rPr>
                <w:w w:val="99"/>
                <w:sz w:val="20"/>
              </w:rPr>
              <w:t>€</w:t>
            </w:r>
          </w:p>
        </w:tc>
        <w:tc>
          <w:tcPr>
            <w:tcW w:w="1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CF1301" w14:textId="77777777" w:rsidR="00655A5C" w:rsidRPr="004A244D" w:rsidRDefault="00655A5C" w:rsidP="00655A5C">
            <w:pPr>
              <w:pStyle w:val="TableParagraph"/>
              <w:spacing w:before="56"/>
              <w:ind w:left="97"/>
              <w:rPr>
                <w:sz w:val="20"/>
              </w:rPr>
            </w:pPr>
            <w:r w:rsidRPr="004A244D">
              <w:rPr>
                <w:w w:val="99"/>
                <w:sz w:val="20"/>
              </w:rPr>
              <w:t>€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18D824" w14:textId="77777777" w:rsidR="00655A5C" w:rsidRPr="004A244D" w:rsidRDefault="00655A5C" w:rsidP="00655A5C">
            <w:pPr>
              <w:pStyle w:val="TableParagraph"/>
              <w:spacing w:before="56"/>
              <w:ind w:left="100"/>
              <w:rPr>
                <w:sz w:val="20"/>
              </w:rPr>
            </w:pPr>
            <w:r w:rsidRPr="004A244D">
              <w:rPr>
                <w:w w:val="99"/>
                <w:sz w:val="20"/>
              </w:rPr>
              <w:t>€</w:t>
            </w:r>
          </w:p>
        </w:tc>
        <w:tc>
          <w:tcPr>
            <w:tcW w:w="1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4028C18F" w14:textId="77777777" w:rsidR="00655A5C" w:rsidRPr="004A244D" w:rsidRDefault="00655A5C" w:rsidP="00655A5C">
            <w:pPr>
              <w:pStyle w:val="TableParagraph"/>
              <w:spacing w:before="56"/>
              <w:ind w:left="101"/>
              <w:rPr>
                <w:sz w:val="20"/>
              </w:rPr>
            </w:pPr>
            <w:r w:rsidRPr="004A244D">
              <w:rPr>
                <w:w w:val="99"/>
                <w:sz w:val="20"/>
              </w:rPr>
              <w:t>€</w:t>
            </w:r>
          </w:p>
        </w:tc>
      </w:tr>
      <w:tr w:rsidR="00FD3C2D" w:rsidRPr="004A244D" w14:paraId="13254766" w14:textId="77777777">
        <w:trPr>
          <w:trHeight w:val="393"/>
        </w:trPr>
        <w:tc>
          <w:tcPr>
            <w:tcW w:w="3682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003B66DD" w14:textId="77777777" w:rsidR="00FD3C2D" w:rsidRPr="004A244D" w:rsidRDefault="00FD3C2D" w:rsidP="00FD3C2D">
            <w:r w:rsidRPr="004A244D">
              <w:rPr>
                <w:sz w:val="20"/>
              </w:rPr>
              <w:t xml:space="preserve">CAT. ID: </w:t>
            </w:r>
            <w:r w:rsidRPr="004A244D">
              <w:rPr>
                <w:b/>
                <w:sz w:val="20"/>
              </w:rPr>
              <w:t xml:space="preserve">IA.02 </w:t>
            </w:r>
            <w:r w:rsidRPr="004A244D">
              <w:rPr>
                <w:sz w:val="20"/>
              </w:rPr>
              <w:t xml:space="preserve">(&gt; di € 25.538.047,41) </w:t>
            </w:r>
            <w:r w:rsidRPr="004A244D">
              <w:rPr>
                <w:sz w:val="20"/>
                <w:vertAlign w:val="superscript"/>
              </w:rPr>
              <w:t>(3)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E5E310" w14:textId="77777777" w:rsidR="00FD3C2D" w:rsidRPr="004A244D" w:rsidRDefault="00FD3C2D" w:rsidP="00FD3C2D">
            <w:pPr>
              <w:pStyle w:val="TableParagraph"/>
              <w:spacing w:before="56"/>
              <w:ind w:left="96"/>
              <w:rPr>
                <w:sz w:val="20"/>
              </w:rPr>
            </w:pPr>
            <w:r w:rsidRPr="004A244D">
              <w:rPr>
                <w:w w:val="99"/>
                <w:sz w:val="20"/>
              </w:rPr>
              <w:t>€</w:t>
            </w:r>
          </w:p>
        </w:tc>
        <w:tc>
          <w:tcPr>
            <w:tcW w:w="1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4487D2" w14:textId="77777777" w:rsidR="00FD3C2D" w:rsidRPr="004A244D" w:rsidRDefault="00FD3C2D" w:rsidP="00FD3C2D">
            <w:pPr>
              <w:pStyle w:val="TableParagraph"/>
              <w:spacing w:before="56"/>
              <w:ind w:left="97"/>
              <w:rPr>
                <w:sz w:val="20"/>
              </w:rPr>
            </w:pPr>
            <w:r w:rsidRPr="004A244D">
              <w:rPr>
                <w:w w:val="99"/>
                <w:sz w:val="20"/>
              </w:rPr>
              <w:t>€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1B758B" w14:textId="77777777" w:rsidR="00FD3C2D" w:rsidRPr="004A244D" w:rsidRDefault="00FD3C2D" w:rsidP="00FD3C2D">
            <w:pPr>
              <w:pStyle w:val="TableParagraph"/>
              <w:spacing w:before="56"/>
              <w:ind w:left="100"/>
              <w:rPr>
                <w:sz w:val="20"/>
              </w:rPr>
            </w:pPr>
            <w:r w:rsidRPr="004A244D">
              <w:rPr>
                <w:w w:val="99"/>
                <w:sz w:val="20"/>
              </w:rPr>
              <w:t>€</w:t>
            </w:r>
          </w:p>
        </w:tc>
        <w:tc>
          <w:tcPr>
            <w:tcW w:w="1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1B792FA3" w14:textId="77777777" w:rsidR="00FD3C2D" w:rsidRPr="004A244D" w:rsidRDefault="00FD3C2D" w:rsidP="00FD3C2D">
            <w:pPr>
              <w:pStyle w:val="TableParagraph"/>
              <w:spacing w:before="56"/>
              <w:ind w:left="101"/>
              <w:rPr>
                <w:sz w:val="20"/>
              </w:rPr>
            </w:pPr>
            <w:r w:rsidRPr="004A244D">
              <w:rPr>
                <w:w w:val="99"/>
                <w:sz w:val="20"/>
              </w:rPr>
              <w:t>€</w:t>
            </w:r>
          </w:p>
        </w:tc>
      </w:tr>
      <w:tr w:rsidR="00FD3C2D" w:rsidRPr="004A244D" w14:paraId="1DBB4D3B" w14:textId="77777777">
        <w:trPr>
          <w:trHeight w:val="395"/>
        </w:trPr>
        <w:tc>
          <w:tcPr>
            <w:tcW w:w="3682" w:type="dxa"/>
            <w:gridSpan w:val="2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</w:tcPr>
          <w:p w14:paraId="1830DCF6" w14:textId="77777777" w:rsidR="00FD3C2D" w:rsidRPr="004A244D" w:rsidRDefault="00FD3C2D" w:rsidP="00FD3C2D">
            <w:r w:rsidRPr="004A244D">
              <w:rPr>
                <w:sz w:val="20"/>
              </w:rPr>
              <w:t xml:space="preserve">CAT. ID: </w:t>
            </w:r>
            <w:r w:rsidRPr="004A244D">
              <w:rPr>
                <w:b/>
                <w:sz w:val="20"/>
              </w:rPr>
              <w:t xml:space="preserve">IA.04 </w:t>
            </w:r>
            <w:r w:rsidRPr="004A244D">
              <w:rPr>
                <w:sz w:val="20"/>
              </w:rPr>
              <w:t xml:space="preserve">(&gt; di € 25.715.166,41) </w:t>
            </w:r>
            <w:r w:rsidRPr="004A244D">
              <w:rPr>
                <w:sz w:val="20"/>
                <w:vertAlign w:val="superscript"/>
              </w:rPr>
              <w:t>(3)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25999918" w14:textId="77777777" w:rsidR="00FD3C2D" w:rsidRPr="004A244D" w:rsidRDefault="00FD3C2D" w:rsidP="00FD3C2D">
            <w:pPr>
              <w:pStyle w:val="TableParagraph"/>
              <w:spacing w:before="56"/>
              <w:ind w:left="96"/>
              <w:rPr>
                <w:sz w:val="20"/>
              </w:rPr>
            </w:pPr>
            <w:r w:rsidRPr="004A244D">
              <w:rPr>
                <w:w w:val="99"/>
                <w:sz w:val="20"/>
              </w:rPr>
              <w:t>€</w:t>
            </w:r>
          </w:p>
        </w:tc>
        <w:tc>
          <w:tcPr>
            <w:tcW w:w="15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1092EB63" w14:textId="77777777" w:rsidR="00FD3C2D" w:rsidRPr="004A244D" w:rsidRDefault="00FD3C2D" w:rsidP="00FD3C2D">
            <w:pPr>
              <w:pStyle w:val="TableParagraph"/>
              <w:spacing w:before="56"/>
              <w:ind w:left="97"/>
              <w:rPr>
                <w:sz w:val="20"/>
              </w:rPr>
            </w:pPr>
            <w:r w:rsidRPr="004A244D">
              <w:rPr>
                <w:w w:val="99"/>
                <w:sz w:val="20"/>
              </w:rPr>
              <w:t>€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6F5CFB3F" w14:textId="77777777" w:rsidR="00FD3C2D" w:rsidRPr="004A244D" w:rsidRDefault="00FD3C2D" w:rsidP="00FD3C2D">
            <w:pPr>
              <w:pStyle w:val="TableParagraph"/>
              <w:spacing w:before="56"/>
              <w:ind w:left="100"/>
              <w:rPr>
                <w:sz w:val="20"/>
              </w:rPr>
            </w:pPr>
            <w:r w:rsidRPr="004A244D">
              <w:rPr>
                <w:w w:val="99"/>
                <w:sz w:val="20"/>
              </w:rPr>
              <w:t>€</w:t>
            </w:r>
          </w:p>
        </w:tc>
        <w:tc>
          <w:tcPr>
            <w:tcW w:w="156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14:paraId="5D1F8843" w14:textId="77777777" w:rsidR="00FD3C2D" w:rsidRPr="004A244D" w:rsidRDefault="00FD3C2D" w:rsidP="00FD3C2D">
            <w:pPr>
              <w:pStyle w:val="TableParagraph"/>
              <w:spacing w:before="56"/>
              <w:ind w:left="101"/>
              <w:rPr>
                <w:sz w:val="20"/>
              </w:rPr>
            </w:pPr>
            <w:r w:rsidRPr="004A244D">
              <w:rPr>
                <w:w w:val="99"/>
                <w:sz w:val="20"/>
              </w:rPr>
              <w:t>€</w:t>
            </w:r>
          </w:p>
        </w:tc>
      </w:tr>
      <w:tr w:rsidR="00DF47C7" w:rsidRPr="004A244D" w14:paraId="394D1D76" w14:textId="77777777">
        <w:trPr>
          <w:trHeight w:val="676"/>
        </w:trPr>
        <w:tc>
          <w:tcPr>
            <w:tcW w:w="9563" w:type="dxa"/>
            <w:gridSpan w:val="6"/>
            <w:tcBorders>
              <w:top w:val="single" w:sz="12" w:space="0" w:color="000000"/>
              <w:bottom w:val="single" w:sz="12" w:space="0" w:color="000000"/>
            </w:tcBorders>
            <w:shd w:val="clear" w:color="auto" w:fill="FAD3B4"/>
          </w:tcPr>
          <w:p w14:paraId="358E9093" w14:textId="77777777" w:rsidR="00DF47C7" w:rsidRPr="004A244D" w:rsidRDefault="00AD59C1" w:rsidP="00FD3C2D">
            <w:pPr>
              <w:pStyle w:val="TableParagraph"/>
              <w:spacing w:before="56" w:line="276" w:lineRule="auto"/>
              <w:ind w:left="95"/>
              <w:rPr>
                <w:b/>
                <w:sz w:val="20"/>
              </w:rPr>
            </w:pPr>
            <w:r w:rsidRPr="004A244D">
              <w:rPr>
                <w:b/>
                <w:sz w:val="20"/>
              </w:rPr>
              <w:t xml:space="preserve">Importo dei 2 (due) Servizi d’ingegneria e architettura “di punta” svolti negli ultimi dieci anni antecedenti la data di pubblicazione del bando - punto </w:t>
            </w:r>
            <w:r w:rsidR="009A6548" w:rsidRPr="004A244D">
              <w:rPr>
                <w:b/>
                <w:sz w:val="20"/>
              </w:rPr>
              <w:t>III.2</w:t>
            </w:r>
            <w:r w:rsidRPr="004A244D">
              <w:rPr>
                <w:b/>
                <w:sz w:val="20"/>
              </w:rPr>
              <w:t xml:space="preserve">.3 </w:t>
            </w:r>
            <w:proofErr w:type="spellStart"/>
            <w:r w:rsidRPr="004A244D">
              <w:rPr>
                <w:b/>
                <w:sz w:val="20"/>
              </w:rPr>
              <w:t>lett</w:t>
            </w:r>
            <w:proofErr w:type="spellEnd"/>
            <w:r w:rsidRPr="004A244D">
              <w:rPr>
                <w:b/>
                <w:sz w:val="20"/>
              </w:rPr>
              <w:t>. f)</w:t>
            </w:r>
          </w:p>
        </w:tc>
      </w:tr>
      <w:tr w:rsidR="00DF47C7" w:rsidRPr="004A244D" w14:paraId="19E411CB" w14:textId="77777777">
        <w:trPr>
          <w:trHeight w:val="358"/>
        </w:trPr>
        <w:tc>
          <w:tcPr>
            <w:tcW w:w="2256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5E700B56" w14:textId="77777777" w:rsidR="00DF47C7" w:rsidRPr="004A244D" w:rsidRDefault="00AD59C1">
            <w:pPr>
              <w:pStyle w:val="TableParagraph"/>
              <w:spacing w:before="32"/>
              <w:ind w:left="85"/>
              <w:rPr>
                <w:sz w:val="20"/>
              </w:rPr>
            </w:pPr>
            <w:r w:rsidRPr="004A244D">
              <w:rPr>
                <w:sz w:val="20"/>
              </w:rPr>
              <w:t xml:space="preserve">CAT. ID </w:t>
            </w:r>
            <w:r w:rsidR="00655A5C" w:rsidRPr="004A244D">
              <w:rPr>
                <w:b/>
                <w:sz w:val="20"/>
              </w:rPr>
              <w:t xml:space="preserve">E.15 </w:t>
            </w:r>
            <w:r w:rsidRPr="004A244D">
              <w:rPr>
                <w:sz w:val="20"/>
              </w:rPr>
              <w:t xml:space="preserve">(1° </w:t>
            </w:r>
            <w:proofErr w:type="spellStart"/>
            <w:r w:rsidRPr="004A244D">
              <w:rPr>
                <w:sz w:val="20"/>
              </w:rPr>
              <w:t>Serv</w:t>
            </w:r>
            <w:proofErr w:type="spellEnd"/>
            <w:proofErr w:type="gramStart"/>
            <w:r w:rsidRPr="004A244D">
              <w:rPr>
                <w:sz w:val="20"/>
              </w:rPr>
              <w:t>.)</w:t>
            </w:r>
            <w:r w:rsidRPr="004A244D">
              <w:rPr>
                <w:sz w:val="20"/>
                <w:vertAlign w:val="superscript"/>
              </w:rPr>
              <w:t>(</w:t>
            </w:r>
            <w:proofErr w:type="gramEnd"/>
            <w:r w:rsidRPr="004A244D">
              <w:rPr>
                <w:sz w:val="20"/>
                <w:vertAlign w:val="superscript"/>
              </w:rPr>
              <w:t>4)</w:t>
            </w:r>
          </w:p>
        </w:tc>
        <w:tc>
          <w:tcPr>
            <w:tcW w:w="1426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0B6FC96C" w14:textId="77777777" w:rsidR="00DF47C7" w:rsidRPr="004A244D" w:rsidRDefault="00AD59C1">
            <w:pPr>
              <w:pStyle w:val="TableParagraph"/>
              <w:spacing w:before="109"/>
              <w:ind w:left="81" w:right="46"/>
              <w:jc w:val="center"/>
              <w:rPr>
                <w:sz w:val="19"/>
              </w:rPr>
            </w:pPr>
            <w:proofErr w:type="gramStart"/>
            <w:r w:rsidRPr="004A244D">
              <w:rPr>
                <w:sz w:val="19"/>
              </w:rPr>
              <w:t>in</w:t>
            </w:r>
            <w:proofErr w:type="gramEnd"/>
            <w:r w:rsidRPr="004A244D">
              <w:rPr>
                <w:sz w:val="19"/>
              </w:rPr>
              <w:t xml:space="preserve"> totale</w:t>
            </w:r>
          </w:p>
          <w:p w14:paraId="5A8EEC48" w14:textId="77777777" w:rsidR="00DF47C7" w:rsidRPr="004A244D" w:rsidRDefault="00AD59C1">
            <w:pPr>
              <w:pStyle w:val="TableParagraph"/>
              <w:spacing w:before="36"/>
              <w:ind w:left="81" w:right="49"/>
              <w:jc w:val="center"/>
              <w:rPr>
                <w:sz w:val="19"/>
              </w:rPr>
            </w:pPr>
            <w:r w:rsidRPr="004A244D">
              <w:rPr>
                <w:sz w:val="19"/>
              </w:rPr>
              <w:t>€</w:t>
            </w:r>
            <w:r w:rsidR="00655A5C" w:rsidRPr="004A244D">
              <w:rPr>
                <w:sz w:val="19"/>
              </w:rPr>
              <w:t xml:space="preserve"> 21.777.410,92</w:t>
            </w:r>
          </w:p>
        </w:tc>
        <w:tc>
          <w:tcPr>
            <w:tcW w:w="1269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0B5AE7" w14:textId="77777777" w:rsidR="00DF47C7" w:rsidRPr="004A244D" w:rsidRDefault="00AD59C1">
            <w:pPr>
              <w:pStyle w:val="TableParagraph"/>
              <w:spacing w:before="32"/>
              <w:ind w:left="96"/>
              <w:rPr>
                <w:sz w:val="20"/>
              </w:rPr>
            </w:pPr>
            <w:r w:rsidRPr="004A244D">
              <w:rPr>
                <w:w w:val="99"/>
                <w:sz w:val="20"/>
              </w:rPr>
              <w:t>€</w:t>
            </w:r>
          </w:p>
        </w:tc>
        <w:tc>
          <w:tcPr>
            <w:tcW w:w="1557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AB141B" w14:textId="77777777" w:rsidR="00DF47C7" w:rsidRPr="004A244D" w:rsidRDefault="00AD59C1">
            <w:pPr>
              <w:pStyle w:val="TableParagraph"/>
              <w:spacing w:before="32"/>
              <w:ind w:left="97"/>
              <w:rPr>
                <w:sz w:val="20"/>
              </w:rPr>
            </w:pPr>
            <w:r w:rsidRPr="004A244D">
              <w:rPr>
                <w:w w:val="99"/>
                <w:sz w:val="20"/>
              </w:rPr>
              <w:t>€</w:t>
            </w:r>
          </w:p>
        </w:tc>
        <w:tc>
          <w:tcPr>
            <w:tcW w:w="1488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2F0E87" w14:textId="77777777" w:rsidR="00DF47C7" w:rsidRPr="004A244D" w:rsidRDefault="00AD59C1">
            <w:pPr>
              <w:pStyle w:val="TableParagraph"/>
              <w:spacing w:before="32"/>
              <w:ind w:left="100"/>
              <w:rPr>
                <w:sz w:val="20"/>
              </w:rPr>
            </w:pPr>
            <w:r w:rsidRPr="004A244D">
              <w:rPr>
                <w:w w:val="99"/>
                <w:sz w:val="20"/>
              </w:rPr>
              <w:t>€</w:t>
            </w:r>
          </w:p>
        </w:tc>
        <w:tc>
          <w:tcPr>
            <w:tcW w:w="1567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044D05CC" w14:textId="77777777" w:rsidR="00DF47C7" w:rsidRPr="004A244D" w:rsidRDefault="00AD59C1">
            <w:pPr>
              <w:pStyle w:val="TableParagraph"/>
              <w:spacing w:before="32"/>
              <w:ind w:left="101"/>
              <w:rPr>
                <w:sz w:val="20"/>
              </w:rPr>
            </w:pPr>
            <w:r w:rsidRPr="004A244D">
              <w:rPr>
                <w:w w:val="99"/>
                <w:sz w:val="20"/>
              </w:rPr>
              <w:t>€</w:t>
            </w:r>
          </w:p>
        </w:tc>
      </w:tr>
      <w:tr w:rsidR="00DF47C7" w:rsidRPr="004A244D" w14:paraId="69B316A1" w14:textId="77777777">
        <w:trPr>
          <w:trHeight w:val="385"/>
        </w:trPr>
        <w:tc>
          <w:tcPr>
            <w:tcW w:w="2256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</w:tcPr>
          <w:p w14:paraId="5D8B5270" w14:textId="77777777" w:rsidR="00DF47C7" w:rsidRPr="004A244D" w:rsidRDefault="00AD59C1">
            <w:pPr>
              <w:pStyle w:val="TableParagraph"/>
              <w:spacing w:before="46"/>
              <w:ind w:left="85"/>
              <w:rPr>
                <w:sz w:val="20"/>
              </w:rPr>
            </w:pPr>
            <w:r w:rsidRPr="004A244D">
              <w:rPr>
                <w:sz w:val="20"/>
              </w:rPr>
              <w:t xml:space="preserve">CAT. ID: </w:t>
            </w:r>
            <w:r w:rsidR="00655A5C" w:rsidRPr="004A244D">
              <w:rPr>
                <w:b/>
                <w:sz w:val="20"/>
              </w:rPr>
              <w:t xml:space="preserve">E.15 </w:t>
            </w:r>
            <w:r w:rsidRPr="004A244D">
              <w:rPr>
                <w:sz w:val="20"/>
              </w:rPr>
              <w:t xml:space="preserve">(2° </w:t>
            </w:r>
            <w:proofErr w:type="spellStart"/>
            <w:r w:rsidRPr="004A244D">
              <w:rPr>
                <w:sz w:val="20"/>
              </w:rPr>
              <w:t>Serv</w:t>
            </w:r>
            <w:proofErr w:type="spellEnd"/>
            <w:r w:rsidRPr="004A244D">
              <w:rPr>
                <w:sz w:val="20"/>
              </w:rPr>
              <w:t xml:space="preserve">.) </w:t>
            </w:r>
            <w:r w:rsidRPr="004A244D">
              <w:rPr>
                <w:sz w:val="20"/>
                <w:vertAlign w:val="superscript"/>
              </w:rPr>
              <w:t>(4)</w:t>
            </w:r>
          </w:p>
        </w:tc>
        <w:tc>
          <w:tcPr>
            <w:tcW w:w="1426" w:type="dxa"/>
            <w:vMerge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44E68DA5" w14:textId="77777777" w:rsidR="00DF47C7" w:rsidRPr="004A244D" w:rsidRDefault="00DF47C7">
            <w:pPr>
              <w:rPr>
                <w:sz w:val="2"/>
                <w:szCs w:val="2"/>
              </w:rPr>
            </w:pPr>
          </w:p>
        </w:tc>
        <w:tc>
          <w:tcPr>
            <w:tcW w:w="126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5BD4CF8D" w14:textId="77777777" w:rsidR="00DF47C7" w:rsidRPr="004A244D" w:rsidRDefault="00AD59C1">
            <w:pPr>
              <w:pStyle w:val="TableParagraph"/>
              <w:spacing w:before="46"/>
              <w:ind w:left="96"/>
              <w:rPr>
                <w:sz w:val="20"/>
              </w:rPr>
            </w:pPr>
            <w:r w:rsidRPr="004A244D">
              <w:rPr>
                <w:w w:val="99"/>
                <w:sz w:val="20"/>
              </w:rPr>
              <w:t>€</w:t>
            </w:r>
          </w:p>
        </w:tc>
        <w:tc>
          <w:tcPr>
            <w:tcW w:w="15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0E2B418C" w14:textId="77777777" w:rsidR="00DF47C7" w:rsidRPr="004A244D" w:rsidRDefault="00AD59C1">
            <w:pPr>
              <w:pStyle w:val="TableParagraph"/>
              <w:spacing w:before="46"/>
              <w:ind w:left="97"/>
              <w:rPr>
                <w:sz w:val="20"/>
              </w:rPr>
            </w:pPr>
            <w:r w:rsidRPr="004A244D">
              <w:rPr>
                <w:w w:val="99"/>
                <w:sz w:val="20"/>
              </w:rPr>
              <w:t>€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2C7E4BDC" w14:textId="77777777" w:rsidR="00DF47C7" w:rsidRPr="004A244D" w:rsidRDefault="00AD59C1">
            <w:pPr>
              <w:pStyle w:val="TableParagraph"/>
              <w:spacing w:before="46"/>
              <w:ind w:left="100"/>
              <w:rPr>
                <w:sz w:val="20"/>
              </w:rPr>
            </w:pPr>
            <w:r w:rsidRPr="004A244D">
              <w:rPr>
                <w:w w:val="99"/>
                <w:sz w:val="20"/>
              </w:rPr>
              <w:t>€</w:t>
            </w:r>
          </w:p>
        </w:tc>
        <w:tc>
          <w:tcPr>
            <w:tcW w:w="156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14:paraId="04311303" w14:textId="77777777" w:rsidR="00DF47C7" w:rsidRPr="004A244D" w:rsidRDefault="00AD59C1">
            <w:pPr>
              <w:pStyle w:val="TableParagraph"/>
              <w:spacing w:before="46"/>
              <w:ind w:left="101"/>
              <w:rPr>
                <w:sz w:val="20"/>
              </w:rPr>
            </w:pPr>
            <w:r w:rsidRPr="004A244D">
              <w:rPr>
                <w:w w:val="99"/>
                <w:sz w:val="20"/>
              </w:rPr>
              <w:t>€</w:t>
            </w:r>
          </w:p>
        </w:tc>
      </w:tr>
      <w:tr w:rsidR="008C182F" w:rsidRPr="004A244D" w14:paraId="457001E5" w14:textId="77777777" w:rsidTr="00084736">
        <w:trPr>
          <w:trHeight w:val="385"/>
        </w:trPr>
        <w:tc>
          <w:tcPr>
            <w:tcW w:w="2256" w:type="dxa"/>
            <w:tcBorders>
              <w:top w:val="single" w:sz="12" w:space="0" w:color="000000"/>
              <w:left w:val="single" w:sz="12" w:space="0" w:color="000000"/>
              <w:right w:val="single" w:sz="2" w:space="0" w:color="000000"/>
            </w:tcBorders>
            <w:shd w:val="clear" w:color="auto" w:fill="D9D9D9"/>
          </w:tcPr>
          <w:p w14:paraId="167815B4" w14:textId="77777777" w:rsidR="008C182F" w:rsidRPr="004A244D" w:rsidRDefault="008C182F" w:rsidP="00084736">
            <w:pPr>
              <w:pStyle w:val="TableParagraph"/>
              <w:spacing w:before="56"/>
              <w:ind w:left="85"/>
              <w:rPr>
                <w:sz w:val="20"/>
              </w:rPr>
            </w:pPr>
            <w:r w:rsidRPr="004A244D">
              <w:rPr>
                <w:sz w:val="20"/>
              </w:rPr>
              <w:t xml:space="preserve">CAT. ID: </w:t>
            </w:r>
            <w:r w:rsidR="00655A5C" w:rsidRPr="004A244D">
              <w:rPr>
                <w:b/>
                <w:sz w:val="20"/>
              </w:rPr>
              <w:t xml:space="preserve">E.18 </w:t>
            </w:r>
            <w:proofErr w:type="gramStart"/>
            <w:r w:rsidRPr="004A244D">
              <w:rPr>
                <w:sz w:val="20"/>
                <w:vertAlign w:val="superscript"/>
              </w:rPr>
              <w:t>(</w:t>
            </w:r>
            <w:r w:rsidRPr="004A244D">
              <w:rPr>
                <w:sz w:val="20"/>
              </w:rPr>
              <w:t xml:space="preserve"> (</w:t>
            </w:r>
            <w:proofErr w:type="gramEnd"/>
            <w:r w:rsidRPr="004A244D">
              <w:rPr>
                <w:sz w:val="20"/>
              </w:rPr>
              <w:t xml:space="preserve">1° </w:t>
            </w:r>
            <w:proofErr w:type="spellStart"/>
            <w:r w:rsidRPr="004A244D">
              <w:rPr>
                <w:sz w:val="20"/>
              </w:rPr>
              <w:t>Serv</w:t>
            </w:r>
            <w:proofErr w:type="spellEnd"/>
            <w:r w:rsidRPr="004A244D">
              <w:rPr>
                <w:sz w:val="20"/>
              </w:rPr>
              <w:t xml:space="preserve">.) </w:t>
            </w:r>
            <w:r w:rsidRPr="004A244D">
              <w:rPr>
                <w:sz w:val="20"/>
                <w:vertAlign w:val="superscript"/>
              </w:rPr>
              <w:t>(4)</w:t>
            </w:r>
          </w:p>
        </w:tc>
        <w:tc>
          <w:tcPr>
            <w:tcW w:w="1426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</w:tcPr>
          <w:p w14:paraId="17E54D7F" w14:textId="77777777" w:rsidR="008C182F" w:rsidRPr="004A244D" w:rsidRDefault="008C182F" w:rsidP="00084736">
            <w:pPr>
              <w:pStyle w:val="TableParagraph"/>
              <w:spacing w:before="135"/>
              <w:ind w:left="81" w:right="46"/>
              <w:jc w:val="center"/>
              <w:rPr>
                <w:sz w:val="19"/>
              </w:rPr>
            </w:pPr>
            <w:proofErr w:type="gramStart"/>
            <w:r w:rsidRPr="004A244D">
              <w:rPr>
                <w:sz w:val="19"/>
              </w:rPr>
              <w:t>in</w:t>
            </w:r>
            <w:proofErr w:type="gramEnd"/>
            <w:r w:rsidRPr="004A244D">
              <w:rPr>
                <w:sz w:val="19"/>
              </w:rPr>
              <w:t xml:space="preserve"> totale</w:t>
            </w:r>
          </w:p>
          <w:p w14:paraId="52DAAFF7" w14:textId="77777777" w:rsidR="008C182F" w:rsidRPr="004A244D" w:rsidRDefault="008C182F" w:rsidP="00084736">
            <w:pPr>
              <w:pStyle w:val="TableParagraph"/>
              <w:spacing w:before="34"/>
              <w:ind w:left="78" w:right="51"/>
              <w:jc w:val="center"/>
              <w:rPr>
                <w:sz w:val="19"/>
              </w:rPr>
            </w:pPr>
            <w:r w:rsidRPr="004A244D">
              <w:rPr>
                <w:sz w:val="19"/>
              </w:rPr>
              <w:t xml:space="preserve">€ </w:t>
            </w:r>
            <w:r w:rsidR="00655A5C" w:rsidRPr="004A244D">
              <w:rPr>
                <w:sz w:val="19"/>
              </w:rPr>
              <w:t>5.559.172,61</w:t>
            </w:r>
          </w:p>
        </w:tc>
        <w:tc>
          <w:tcPr>
            <w:tcW w:w="1269" w:type="dxa"/>
            <w:tcBorders>
              <w:top w:val="single" w:sz="12" w:space="0" w:color="000000"/>
              <w:left w:val="single" w:sz="2" w:space="0" w:color="000000"/>
              <w:right w:val="single" w:sz="2" w:space="0" w:color="000000"/>
            </w:tcBorders>
            <w:shd w:val="clear" w:color="auto" w:fill="D9D9D9"/>
          </w:tcPr>
          <w:p w14:paraId="2A9D84BA" w14:textId="77777777" w:rsidR="008C182F" w:rsidRPr="004A244D" w:rsidRDefault="008C182F" w:rsidP="00084736">
            <w:pPr>
              <w:pStyle w:val="TableParagraph"/>
              <w:spacing w:before="56"/>
              <w:ind w:left="96"/>
              <w:rPr>
                <w:sz w:val="20"/>
              </w:rPr>
            </w:pPr>
            <w:r w:rsidRPr="004A244D">
              <w:rPr>
                <w:w w:val="99"/>
                <w:sz w:val="20"/>
              </w:rPr>
              <w:t>€</w:t>
            </w:r>
          </w:p>
        </w:tc>
        <w:tc>
          <w:tcPr>
            <w:tcW w:w="1557" w:type="dxa"/>
            <w:tcBorders>
              <w:top w:val="single" w:sz="12" w:space="0" w:color="000000"/>
              <w:left w:val="single" w:sz="2" w:space="0" w:color="000000"/>
              <w:right w:val="single" w:sz="2" w:space="0" w:color="000000"/>
            </w:tcBorders>
            <w:shd w:val="clear" w:color="auto" w:fill="D9D9D9"/>
          </w:tcPr>
          <w:p w14:paraId="77F99FEB" w14:textId="77777777" w:rsidR="008C182F" w:rsidRPr="004A244D" w:rsidRDefault="008C182F" w:rsidP="00084736">
            <w:pPr>
              <w:pStyle w:val="TableParagraph"/>
              <w:spacing w:before="56"/>
              <w:ind w:left="97"/>
              <w:rPr>
                <w:sz w:val="20"/>
              </w:rPr>
            </w:pPr>
            <w:r w:rsidRPr="004A244D">
              <w:rPr>
                <w:w w:val="99"/>
                <w:sz w:val="20"/>
              </w:rPr>
              <w:t>€</w:t>
            </w:r>
          </w:p>
        </w:tc>
        <w:tc>
          <w:tcPr>
            <w:tcW w:w="1488" w:type="dxa"/>
            <w:tcBorders>
              <w:top w:val="single" w:sz="12" w:space="0" w:color="000000"/>
              <w:left w:val="single" w:sz="2" w:space="0" w:color="000000"/>
              <w:right w:val="single" w:sz="2" w:space="0" w:color="000000"/>
            </w:tcBorders>
            <w:shd w:val="clear" w:color="auto" w:fill="D9D9D9"/>
          </w:tcPr>
          <w:p w14:paraId="3E78FE18" w14:textId="77777777" w:rsidR="008C182F" w:rsidRPr="004A244D" w:rsidRDefault="008C182F" w:rsidP="00084736">
            <w:pPr>
              <w:pStyle w:val="TableParagraph"/>
              <w:spacing w:before="56"/>
              <w:ind w:left="100"/>
              <w:rPr>
                <w:sz w:val="20"/>
              </w:rPr>
            </w:pPr>
            <w:r w:rsidRPr="004A244D">
              <w:rPr>
                <w:w w:val="99"/>
                <w:sz w:val="20"/>
              </w:rPr>
              <w:t>€</w:t>
            </w:r>
          </w:p>
        </w:tc>
        <w:tc>
          <w:tcPr>
            <w:tcW w:w="1567" w:type="dxa"/>
            <w:tcBorders>
              <w:top w:val="single" w:sz="12" w:space="0" w:color="000000"/>
              <w:left w:val="single" w:sz="2" w:space="0" w:color="000000"/>
              <w:right w:val="single" w:sz="12" w:space="0" w:color="000000"/>
            </w:tcBorders>
            <w:shd w:val="clear" w:color="auto" w:fill="D9D9D9"/>
          </w:tcPr>
          <w:p w14:paraId="42B8C525" w14:textId="77777777" w:rsidR="008C182F" w:rsidRPr="004A244D" w:rsidRDefault="008C182F" w:rsidP="00084736">
            <w:pPr>
              <w:pStyle w:val="TableParagraph"/>
              <w:spacing w:before="56"/>
              <w:ind w:left="101"/>
              <w:rPr>
                <w:sz w:val="20"/>
              </w:rPr>
            </w:pPr>
            <w:r w:rsidRPr="004A244D">
              <w:rPr>
                <w:w w:val="99"/>
                <w:sz w:val="20"/>
              </w:rPr>
              <w:t>€</w:t>
            </w:r>
          </w:p>
        </w:tc>
      </w:tr>
      <w:tr w:rsidR="008C182F" w:rsidRPr="004A244D" w14:paraId="3AE99C99" w14:textId="77777777" w:rsidTr="00084736">
        <w:trPr>
          <w:trHeight w:val="385"/>
        </w:trPr>
        <w:tc>
          <w:tcPr>
            <w:tcW w:w="2256" w:type="dxa"/>
            <w:tcBorders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</w:tcPr>
          <w:p w14:paraId="750585C8" w14:textId="77777777" w:rsidR="008C182F" w:rsidRPr="004A244D" w:rsidRDefault="008C182F" w:rsidP="00084736">
            <w:pPr>
              <w:pStyle w:val="TableParagraph"/>
              <w:spacing w:before="46"/>
              <w:ind w:left="85"/>
              <w:rPr>
                <w:sz w:val="20"/>
              </w:rPr>
            </w:pPr>
            <w:r w:rsidRPr="004A244D">
              <w:rPr>
                <w:sz w:val="20"/>
              </w:rPr>
              <w:t xml:space="preserve">CAT. ID: </w:t>
            </w:r>
            <w:r w:rsidR="00655A5C" w:rsidRPr="004A244D">
              <w:rPr>
                <w:b/>
                <w:sz w:val="20"/>
              </w:rPr>
              <w:t xml:space="preserve">E.18 </w:t>
            </w:r>
            <w:proofErr w:type="gramStart"/>
            <w:r w:rsidRPr="004A244D">
              <w:rPr>
                <w:sz w:val="20"/>
                <w:vertAlign w:val="superscript"/>
              </w:rPr>
              <w:t>(</w:t>
            </w:r>
            <w:r w:rsidRPr="004A244D">
              <w:rPr>
                <w:sz w:val="20"/>
              </w:rPr>
              <w:t xml:space="preserve"> (</w:t>
            </w:r>
            <w:proofErr w:type="gramEnd"/>
            <w:r w:rsidRPr="004A244D">
              <w:rPr>
                <w:sz w:val="20"/>
              </w:rPr>
              <w:t xml:space="preserve">2° </w:t>
            </w:r>
            <w:proofErr w:type="spellStart"/>
            <w:r w:rsidRPr="004A244D">
              <w:rPr>
                <w:sz w:val="20"/>
              </w:rPr>
              <w:t>Serv</w:t>
            </w:r>
            <w:proofErr w:type="spellEnd"/>
            <w:r w:rsidRPr="004A244D">
              <w:rPr>
                <w:sz w:val="20"/>
              </w:rPr>
              <w:t xml:space="preserve">.) </w:t>
            </w:r>
            <w:r w:rsidRPr="004A244D">
              <w:rPr>
                <w:sz w:val="20"/>
                <w:vertAlign w:val="superscript"/>
              </w:rPr>
              <w:t>(4)</w:t>
            </w:r>
          </w:p>
        </w:tc>
        <w:tc>
          <w:tcPr>
            <w:tcW w:w="1426" w:type="dxa"/>
            <w:vMerge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</w:tcPr>
          <w:p w14:paraId="6FEA3075" w14:textId="77777777" w:rsidR="008C182F" w:rsidRPr="004A244D" w:rsidRDefault="008C182F" w:rsidP="00084736">
            <w:pPr>
              <w:rPr>
                <w:sz w:val="2"/>
                <w:szCs w:val="2"/>
              </w:rPr>
            </w:pPr>
          </w:p>
        </w:tc>
        <w:tc>
          <w:tcPr>
            <w:tcW w:w="1269" w:type="dxa"/>
            <w:tcBorders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</w:tcPr>
          <w:p w14:paraId="0651DA70" w14:textId="77777777" w:rsidR="008C182F" w:rsidRPr="004A244D" w:rsidRDefault="008C182F" w:rsidP="00084736">
            <w:pPr>
              <w:pStyle w:val="TableParagraph"/>
              <w:spacing w:before="46"/>
              <w:ind w:left="96"/>
              <w:rPr>
                <w:sz w:val="20"/>
              </w:rPr>
            </w:pPr>
            <w:r w:rsidRPr="004A244D">
              <w:rPr>
                <w:w w:val="99"/>
                <w:sz w:val="20"/>
              </w:rPr>
              <w:t>€</w:t>
            </w:r>
          </w:p>
        </w:tc>
        <w:tc>
          <w:tcPr>
            <w:tcW w:w="1557" w:type="dxa"/>
            <w:tcBorders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</w:tcPr>
          <w:p w14:paraId="0D35BDC0" w14:textId="77777777" w:rsidR="008C182F" w:rsidRPr="004A244D" w:rsidRDefault="008C182F" w:rsidP="00084736">
            <w:pPr>
              <w:pStyle w:val="TableParagraph"/>
              <w:spacing w:before="46"/>
              <w:ind w:left="97"/>
              <w:rPr>
                <w:sz w:val="20"/>
              </w:rPr>
            </w:pPr>
            <w:r w:rsidRPr="004A244D">
              <w:rPr>
                <w:w w:val="99"/>
                <w:sz w:val="20"/>
              </w:rPr>
              <w:t>€</w:t>
            </w:r>
          </w:p>
        </w:tc>
        <w:tc>
          <w:tcPr>
            <w:tcW w:w="1488" w:type="dxa"/>
            <w:tcBorders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</w:tcPr>
          <w:p w14:paraId="61BD3807" w14:textId="77777777" w:rsidR="008C182F" w:rsidRPr="004A244D" w:rsidRDefault="008C182F" w:rsidP="00084736">
            <w:pPr>
              <w:pStyle w:val="TableParagraph"/>
              <w:spacing w:before="46"/>
              <w:ind w:left="100"/>
              <w:rPr>
                <w:sz w:val="20"/>
              </w:rPr>
            </w:pPr>
            <w:r w:rsidRPr="004A244D">
              <w:rPr>
                <w:w w:val="99"/>
                <w:sz w:val="20"/>
              </w:rPr>
              <w:t>€</w:t>
            </w:r>
          </w:p>
        </w:tc>
        <w:tc>
          <w:tcPr>
            <w:tcW w:w="1567" w:type="dxa"/>
            <w:tcBorders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</w:tcPr>
          <w:p w14:paraId="331B571C" w14:textId="77777777" w:rsidR="008C182F" w:rsidRPr="004A244D" w:rsidRDefault="008C182F" w:rsidP="00084736">
            <w:pPr>
              <w:pStyle w:val="TableParagraph"/>
              <w:spacing w:before="46"/>
              <w:ind w:left="101"/>
              <w:rPr>
                <w:sz w:val="20"/>
              </w:rPr>
            </w:pPr>
            <w:r w:rsidRPr="004A244D">
              <w:rPr>
                <w:w w:val="99"/>
                <w:sz w:val="20"/>
              </w:rPr>
              <w:t>€</w:t>
            </w:r>
          </w:p>
        </w:tc>
      </w:tr>
      <w:tr w:rsidR="008C182F" w:rsidRPr="004A244D" w14:paraId="52874F27" w14:textId="77777777" w:rsidTr="00084736">
        <w:trPr>
          <w:trHeight w:val="358"/>
        </w:trPr>
        <w:tc>
          <w:tcPr>
            <w:tcW w:w="2256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2F2961BD" w14:textId="77777777" w:rsidR="008C182F" w:rsidRPr="004A244D" w:rsidRDefault="008C182F" w:rsidP="00084736">
            <w:pPr>
              <w:pStyle w:val="TableParagraph"/>
              <w:spacing w:before="32"/>
              <w:ind w:left="85"/>
              <w:rPr>
                <w:sz w:val="20"/>
              </w:rPr>
            </w:pPr>
            <w:r w:rsidRPr="004A244D">
              <w:rPr>
                <w:sz w:val="20"/>
              </w:rPr>
              <w:t xml:space="preserve">CAT. ID </w:t>
            </w:r>
            <w:r w:rsidR="00655A5C" w:rsidRPr="004A244D">
              <w:rPr>
                <w:b/>
                <w:sz w:val="20"/>
              </w:rPr>
              <w:t xml:space="preserve">E.20 </w:t>
            </w:r>
            <w:r w:rsidRPr="004A244D">
              <w:rPr>
                <w:sz w:val="20"/>
              </w:rPr>
              <w:t xml:space="preserve">(1° </w:t>
            </w:r>
            <w:proofErr w:type="spellStart"/>
            <w:r w:rsidRPr="004A244D">
              <w:rPr>
                <w:sz w:val="20"/>
              </w:rPr>
              <w:t>Serv</w:t>
            </w:r>
            <w:proofErr w:type="spellEnd"/>
            <w:proofErr w:type="gramStart"/>
            <w:r w:rsidRPr="004A244D">
              <w:rPr>
                <w:sz w:val="20"/>
              </w:rPr>
              <w:t>.)</w:t>
            </w:r>
            <w:r w:rsidRPr="004A244D">
              <w:rPr>
                <w:sz w:val="20"/>
                <w:vertAlign w:val="superscript"/>
              </w:rPr>
              <w:t>(</w:t>
            </w:r>
            <w:proofErr w:type="gramEnd"/>
            <w:r w:rsidRPr="004A244D">
              <w:rPr>
                <w:sz w:val="20"/>
                <w:vertAlign w:val="superscript"/>
              </w:rPr>
              <w:t>4)</w:t>
            </w:r>
          </w:p>
        </w:tc>
        <w:tc>
          <w:tcPr>
            <w:tcW w:w="1426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6197666D" w14:textId="77777777" w:rsidR="008C182F" w:rsidRPr="004A244D" w:rsidRDefault="008C182F" w:rsidP="00084736">
            <w:pPr>
              <w:pStyle w:val="TableParagraph"/>
              <w:spacing w:before="109"/>
              <w:ind w:left="81" w:right="46"/>
              <w:jc w:val="center"/>
              <w:rPr>
                <w:sz w:val="19"/>
              </w:rPr>
            </w:pPr>
            <w:proofErr w:type="gramStart"/>
            <w:r w:rsidRPr="004A244D">
              <w:rPr>
                <w:sz w:val="19"/>
              </w:rPr>
              <w:t>in</w:t>
            </w:r>
            <w:proofErr w:type="gramEnd"/>
            <w:r w:rsidRPr="004A244D">
              <w:rPr>
                <w:sz w:val="19"/>
              </w:rPr>
              <w:t xml:space="preserve"> totale</w:t>
            </w:r>
          </w:p>
          <w:p w14:paraId="08414A7A" w14:textId="77777777" w:rsidR="008C182F" w:rsidRPr="004A244D" w:rsidRDefault="008C182F" w:rsidP="00084736">
            <w:pPr>
              <w:pStyle w:val="TableParagraph"/>
              <w:spacing w:before="36"/>
              <w:ind w:left="81" w:right="49"/>
              <w:jc w:val="center"/>
              <w:rPr>
                <w:sz w:val="19"/>
              </w:rPr>
            </w:pPr>
            <w:r w:rsidRPr="004A244D">
              <w:rPr>
                <w:sz w:val="19"/>
              </w:rPr>
              <w:t>€</w:t>
            </w:r>
            <w:r w:rsidR="00655A5C" w:rsidRPr="004A244D">
              <w:rPr>
                <w:sz w:val="19"/>
              </w:rPr>
              <w:t xml:space="preserve"> 55.379,01</w:t>
            </w:r>
          </w:p>
        </w:tc>
        <w:tc>
          <w:tcPr>
            <w:tcW w:w="1269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D2ECDB" w14:textId="77777777" w:rsidR="008C182F" w:rsidRPr="004A244D" w:rsidRDefault="008C182F" w:rsidP="00084736">
            <w:pPr>
              <w:pStyle w:val="TableParagraph"/>
              <w:spacing w:before="32"/>
              <w:ind w:left="96"/>
              <w:rPr>
                <w:sz w:val="20"/>
              </w:rPr>
            </w:pPr>
            <w:r w:rsidRPr="004A244D">
              <w:rPr>
                <w:w w:val="99"/>
                <w:sz w:val="20"/>
              </w:rPr>
              <w:t>€</w:t>
            </w:r>
          </w:p>
        </w:tc>
        <w:tc>
          <w:tcPr>
            <w:tcW w:w="1557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D572C9" w14:textId="77777777" w:rsidR="008C182F" w:rsidRPr="004A244D" w:rsidRDefault="008C182F" w:rsidP="00084736">
            <w:pPr>
              <w:pStyle w:val="TableParagraph"/>
              <w:spacing w:before="32"/>
              <w:ind w:left="97"/>
              <w:rPr>
                <w:sz w:val="20"/>
              </w:rPr>
            </w:pPr>
            <w:r w:rsidRPr="004A244D">
              <w:rPr>
                <w:w w:val="99"/>
                <w:sz w:val="20"/>
              </w:rPr>
              <w:t>€</w:t>
            </w:r>
          </w:p>
        </w:tc>
        <w:tc>
          <w:tcPr>
            <w:tcW w:w="1488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A17212" w14:textId="77777777" w:rsidR="008C182F" w:rsidRPr="004A244D" w:rsidRDefault="008C182F" w:rsidP="00084736">
            <w:pPr>
              <w:pStyle w:val="TableParagraph"/>
              <w:spacing w:before="32"/>
              <w:ind w:left="100"/>
              <w:rPr>
                <w:sz w:val="20"/>
              </w:rPr>
            </w:pPr>
            <w:r w:rsidRPr="004A244D">
              <w:rPr>
                <w:w w:val="99"/>
                <w:sz w:val="20"/>
              </w:rPr>
              <w:t>€</w:t>
            </w:r>
          </w:p>
        </w:tc>
        <w:tc>
          <w:tcPr>
            <w:tcW w:w="1567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04A1E97F" w14:textId="77777777" w:rsidR="008C182F" w:rsidRPr="004A244D" w:rsidRDefault="008C182F" w:rsidP="00084736">
            <w:pPr>
              <w:pStyle w:val="TableParagraph"/>
              <w:spacing w:before="32"/>
              <w:ind w:left="101"/>
              <w:rPr>
                <w:sz w:val="20"/>
              </w:rPr>
            </w:pPr>
            <w:r w:rsidRPr="004A244D">
              <w:rPr>
                <w:w w:val="99"/>
                <w:sz w:val="20"/>
              </w:rPr>
              <w:t>€</w:t>
            </w:r>
          </w:p>
        </w:tc>
      </w:tr>
      <w:tr w:rsidR="008C182F" w:rsidRPr="004A244D" w14:paraId="08172A35" w14:textId="77777777" w:rsidTr="00084736">
        <w:trPr>
          <w:trHeight w:val="385"/>
        </w:trPr>
        <w:tc>
          <w:tcPr>
            <w:tcW w:w="2256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</w:tcPr>
          <w:p w14:paraId="2BF476D7" w14:textId="77777777" w:rsidR="008C182F" w:rsidRPr="004A244D" w:rsidRDefault="008C182F" w:rsidP="00084736">
            <w:pPr>
              <w:pStyle w:val="TableParagraph"/>
              <w:spacing w:before="46"/>
              <w:ind w:left="85"/>
              <w:rPr>
                <w:sz w:val="20"/>
              </w:rPr>
            </w:pPr>
            <w:r w:rsidRPr="004A244D">
              <w:rPr>
                <w:sz w:val="20"/>
              </w:rPr>
              <w:t xml:space="preserve">CAT. ID: </w:t>
            </w:r>
            <w:r w:rsidR="00655A5C" w:rsidRPr="004A244D">
              <w:rPr>
                <w:b/>
                <w:sz w:val="20"/>
              </w:rPr>
              <w:t xml:space="preserve">E.20 </w:t>
            </w:r>
            <w:r w:rsidRPr="004A244D">
              <w:rPr>
                <w:sz w:val="20"/>
              </w:rPr>
              <w:t xml:space="preserve">(2° </w:t>
            </w:r>
            <w:proofErr w:type="spellStart"/>
            <w:r w:rsidRPr="004A244D">
              <w:rPr>
                <w:sz w:val="20"/>
              </w:rPr>
              <w:t>Serv</w:t>
            </w:r>
            <w:proofErr w:type="spellEnd"/>
            <w:r w:rsidRPr="004A244D">
              <w:rPr>
                <w:sz w:val="20"/>
              </w:rPr>
              <w:t xml:space="preserve">.) </w:t>
            </w:r>
            <w:r w:rsidRPr="004A244D">
              <w:rPr>
                <w:sz w:val="20"/>
                <w:vertAlign w:val="superscript"/>
              </w:rPr>
              <w:t>(4)</w:t>
            </w:r>
          </w:p>
        </w:tc>
        <w:tc>
          <w:tcPr>
            <w:tcW w:w="1426" w:type="dxa"/>
            <w:vMerge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5C7FF09E" w14:textId="77777777" w:rsidR="008C182F" w:rsidRPr="004A244D" w:rsidRDefault="008C182F" w:rsidP="00084736">
            <w:pPr>
              <w:rPr>
                <w:sz w:val="2"/>
                <w:szCs w:val="2"/>
              </w:rPr>
            </w:pPr>
          </w:p>
        </w:tc>
        <w:tc>
          <w:tcPr>
            <w:tcW w:w="126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333EC76C" w14:textId="77777777" w:rsidR="008C182F" w:rsidRPr="004A244D" w:rsidRDefault="008C182F" w:rsidP="00084736">
            <w:pPr>
              <w:pStyle w:val="TableParagraph"/>
              <w:spacing w:before="46"/>
              <w:ind w:left="96"/>
              <w:rPr>
                <w:sz w:val="20"/>
              </w:rPr>
            </w:pPr>
            <w:r w:rsidRPr="004A244D">
              <w:rPr>
                <w:w w:val="99"/>
                <w:sz w:val="20"/>
              </w:rPr>
              <w:t>€</w:t>
            </w:r>
          </w:p>
        </w:tc>
        <w:tc>
          <w:tcPr>
            <w:tcW w:w="15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0A7554E7" w14:textId="77777777" w:rsidR="008C182F" w:rsidRPr="004A244D" w:rsidRDefault="008C182F" w:rsidP="00084736">
            <w:pPr>
              <w:pStyle w:val="TableParagraph"/>
              <w:spacing w:before="46"/>
              <w:ind w:left="97"/>
              <w:rPr>
                <w:sz w:val="20"/>
              </w:rPr>
            </w:pPr>
            <w:r w:rsidRPr="004A244D">
              <w:rPr>
                <w:w w:val="99"/>
                <w:sz w:val="20"/>
              </w:rPr>
              <w:t>€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5246CD27" w14:textId="77777777" w:rsidR="008C182F" w:rsidRPr="004A244D" w:rsidRDefault="008C182F" w:rsidP="00084736">
            <w:pPr>
              <w:pStyle w:val="TableParagraph"/>
              <w:spacing w:before="46"/>
              <w:ind w:left="100"/>
              <w:rPr>
                <w:sz w:val="20"/>
              </w:rPr>
            </w:pPr>
            <w:r w:rsidRPr="004A244D">
              <w:rPr>
                <w:w w:val="99"/>
                <w:sz w:val="20"/>
              </w:rPr>
              <w:t>€</w:t>
            </w:r>
          </w:p>
        </w:tc>
        <w:tc>
          <w:tcPr>
            <w:tcW w:w="156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14:paraId="01392398" w14:textId="77777777" w:rsidR="008C182F" w:rsidRPr="004A244D" w:rsidRDefault="008C182F" w:rsidP="00084736">
            <w:pPr>
              <w:pStyle w:val="TableParagraph"/>
              <w:spacing w:before="46"/>
              <w:ind w:left="101"/>
              <w:rPr>
                <w:sz w:val="20"/>
              </w:rPr>
            </w:pPr>
            <w:r w:rsidRPr="004A244D">
              <w:rPr>
                <w:w w:val="99"/>
                <w:sz w:val="20"/>
              </w:rPr>
              <w:t>€</w:t>
            </w:r>
          </w:p>
        </w:tc>
      </w:tr>
      <w:tr w:rsidR="00DF47C7" w:rsidRPr="004A244D" w14:paraId="20B7CD66" w14:textId="77777777">
        <w:trPr>
          <w:trHeight w:val="385"/>
        </w:trPr>
        <w:tc>
          <w:tcPr>
            <w:tcW w:w="2256" w:type="dxa"/>
            <w:tcBorders>
              <w:top w:val="single" w:sz="12" w:space="0" w:color="000000"/>
              <w:left w:val="single" w:sz="12" w:space="0" w:color="000000"/>
              <w:right w:val="single" w:sz="2" w:space="0" w:color="000000"/>
            </w:tcBorders>
            <w:shd w:val="clear" w:color="auto" w:fill="D9D9D9"/>
          </w:tcPr>
          <w:p w14:paraId="7BBAD844" w14:textId="77777777" w:rsidR="00DF47C7" w:rsidRPr="004A244D" w:rsidRDefault="00AD59C1" w:rsidP="00655A5C">
            <w:pPr>
              <w:pStyle w:val="TableParagraph"/>
              <w:spacing w:before="56"/>
              <w:ind w:left="85"/>
              <w:rPr>
                <w:sz w:val="20"/>
              </w:rPr>
            </w:pPr>
            <w:r w:rsidRPr="004A244D">
              <w:rPr>
                <w:sz w:val="20"/>
              </w:rPr>
              <w:t xml:space="preserve">CAT. ID: </w:t>
            </w:r>
            <w:r w:rsidR="00655A5C" w:rsidRPr="004A244D">
              <w:rPr>
                <w:b/>
                <w:sz w:val="20"/>
              </w:rPr>
              <w:t xml:space="preserve">S.03 </w:t>
            </w:r>
            <w:proofErr w:type="gramStart"/>
            <w:r w:rsidRPr="004A244D">
              <w:rPr>
                <w:sz w:val="20"/>
                <w:vertAlign w:val="superscript"/>
              </w:rPr>
              <w:t>(</w:t>
            </w:r>
            <w:r w:rsidRPr="004A244D">
              <w:rPr>
                <w:sz w:val="20"/>
              </w:rPr>
              <w:t xml:space="preserve"> (</w:t>
            </w:r>
            <w:proofErr w:type="gramEnd"/>
            <w:r w:rsidRPr="004A244D">
              <w:rPr>
                <w:sz w:val="20"/>
              </w:rPr>
              <w:t xml:space="preserve">1° </w:t>
            </w:r>
            <w:proofErr w:type="spellStart"/>
            <w:r w:rsidRPr="004A244D">
              <w:rPr>
                <w:sz w:val="20"/>
              </w:rPr>
              <w:t>Serv</w:t>
            </w:r>
            <w:proofErr w:type="spellEnd"/>
            <w:r w:rsidRPr="004A244D">
              <w:rPr>
                <w:sz w:val="20"/>
              </w:rPr>
              <w:t xml:space="preserve">.) </w:t>
            </w:r>
            <w:r w:rsidRPr="004A244D">
              <w:rPr>
                <w:sz w:val="20"/>
                <w:vertAlign w:val="superscript"/>
              </w:rPr>
              <w:t>(4)</w:t>
            </w:r>
          </w:p>
        </w:tc>
        <w:tc>
          <w:tcPr>
            <w:tcW w:w="1426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</w:tcPr>
          <w:p w14:paraId="4A07AA11" w14:textId="77777777" w:rsidR="00DF47C7" w:rsidRPr="004A244D" w:rsidRDefault="00AD59C1">
            <w:pPr>
              <w:pStyle w:val="TableParagraph"/>
              <w:spacing w:before="135"/>
              <w:ind w:left="81" w:right="46"/>
              <w:jc w:val="center"/>
              <w:rPr>
                <w:sz w:val="19"/>
              </w:rPr>
            </w:pPr>
            <w:proofErr w:type="gramStart"/>
            <w:r w:rsidRPr="004A244D">
              <w:rPr>
                <w:sz w:val="19"/>
              </w:rPr>
              <w:t>in</w:t>
            </w:r>
            <w:proofErr w:type="gramEnd"/>
            <w:r w:rsidRPr="004A244D">
              <w:rPr>
                <w:sz w:val="19"/>
              </w:rPr>
              <w:t xml:space="preserve"> totale</w:t>
            </w:r>
          </w:p>
          <w:p w14:paraId="23142C10" w14:textId="77777777" w:rsidR="00DF47C7" w:rsidRPr="004A244D" w:rsidRDefault="00AD59C1">
            <w:pPr>
              <w:pStyle w:val="TableParagraph"/>
              <w:spacing w:before="34"/>
              <w:ind w:left="78" w:right="51"/>
              <w:jc w:val="center"/>
              <w:rPr>
                <w:sz w:val="19"/>
              </w:rPr>
            </w:pPr>
            <w:r w:rsidRPr="004A244D">
              <w:rPr>
                <w:sz w:val="19"/>
              </w:rPr>
              <w:t xml:space="preserve">€ </w:t>
            </w:r>
            <w:r w:rsidR="00655A5C" w:rsidRPr="004A244D">
              <w:rPr>
                <w:sz w:val="19"/>
              </w:rPr>
              <w:t>20.081.686,85</w:t>
            </w:r>
          </w:p>
        </w:tc>
        <w:tc>
          <w:tcPr>
            <w:tcW w:w="1269" w:type="dxa"/>
            <w:tcBorders>
              <w:top w:val="single" w:sz="12" w:space="0" w:color="000000"/>
              <w:left w:val="single" w:sz="2" w:space="0" w:color="000000"/>
              <w:right w:val="single" w:sz="2" w:space="0" w:color="000000"/>
            </w:tcBorders>
            <w:shd w:val="clear" w:color="auto" w:fill="D9D9D9"/>
          </w:tcPr>
          <w:p w14:paraId="57EB2C24" w14:textId="77777777" w:rsidR="00DF47C7" w:rsidRPr="004A244D" w:rsidRDefault="00AD59C1">
            <w:pPr>
              <w:pStyle w:val="TableParagraph"/>
              <w:spacing w:before="56"/>
              <w:ind w:left="96"/>
              <w:rPr>
                <w:sz w:val="20"/>
              </w:rPr>
            </w:pPr>
            <w:r w:rsidRPr="004A244D">
              <w:rPr>
                <w:w w:val="99"/>
                <w:sz w:val="20"/>
              </w:rPr>
              <w:t>€</w:t>
            </w:r>
          </w:p>
        </w:tc>
        <w:tc>
          <w:tcPr>
            <w:tcW w:w="1557" w:type="dxa"/>
            <w:tcBorders>
              <w:top w:val="single" w:sz="12" w:space="0" w:color="000000"/>
              <w:left w:val="single" w:sz="2" w:space="0" w:color="000000"/>
              <w:right w:val="single" w:sz="2" w:space="0" w:color="000000"/>
            </w:tcBorders>
            <w:shd w:val="clear" w:color="auto" w:fill="D9D9D9"/>
          </w:tcPr>
          <w:p w14:paraId="7409421B" w14:textId="77777777" w:rsidR="00DF47C7" w:rsidRPr="004A244D" w:rsidRDefault="00AD59C1">
            <w:pPr>
              <w:pStyle w:val="TableParagraph"/>
              <w:spacing w:before="56"/>
              <w:ind w:left="97"/>
              <w:rPr>
                <w:sz w:val="20"/>
              </w:rPr>
            </w:pPr>
            <w:r w:rsidRPr="004A244D">
              <w:rPr>
                <w:w w:val="99"/>
                <w:sz w:val="20"/>
              </w:rPr>
              <w:t>€</w:t>
            </w:r>
          </w:p>
        </w:tc>
        <w:tc>
          <w:tcPr>
            <w:tcW w:w="1488" w:type="dxa"/>
            <w:tcBorders>
              <w:top w:val="single" w:sz="12" w:space="0" w:color="000000"/>
              <w:left w:val="single" w:sz="2" w:space="0" w:color="000000"/>
              <w:right w:val="single" w:sz="2" w:space="0" w:color="000000"/>
            </w:tcBorders>
            <w:shd w:val="clear" w:color="auto" w:fill="D9D9D9"/>
          </w:tcPr>
          <w:p w14:paraId="223A0EA1" w14:textId="77777777" w:rsidR="00DF47C7" w:rsidRPr="004A244D" w:rsidRDefault="00AD59C1">
            <w:pPr>
              <w:pStyle w:val="TableParagraph"/>
              <w:spacing w:before="56"/>
              <w:ind w:left="100"/>
              <w:rPr>
                <w:sz w:val="20"/>
              </w:rPr>
            </w:pPr>
            <w:r w:rsidRPr="004A244D">
              <w:rPr>
                <w:w w:val="99"/>
                <w:sz w:val="20"/>
              </w:rPr>
              <w:t>€</w:t>
            </w:r>
          </w:p>
        </w:tc>
        <w:tc>
          <w:tcPr>
            <w:tcW w:w="1567" w:type="dxa"/>
            <w:tcBorders>
              <w:top w:val="single" w:sz="12" w:space="0" w:color="000000"/>
              <w:left w:val="single" w:sz="2" w:space="0" w:color="000000"/>
              <w:right w:val="single" w:sz="12" w:space="0" w:color="000000"/>
            </w:tcBorders>
            <w:shd w:val="clear" w:color="auto" w:fill="D9D9D9"/>
          </w:tcPr>
          <w:p w14:paraId="2850040A" w14:textId="77777777" w:rsidR="00DF47C7" w:rsidRPr="004A244D" w:rsidRDefault="00AD59C1">
            <w:pPr>
              <w:pStyle w:val="TableParagraph"/>
              <w:spacing w:before="56"/>
              <w:ind w:left="101"/>
              <w:rPr>
                <w:sz w:val="20"/>
              </w:rPr>
            </w:pPr>
            <w:r w:rsidRPr="004A244D">
              <w:rPr>
                <w:w w:val="99"/>
                <w:sz w:val="20"/>
              </w:rPr>
              <w:t>€</w:t>
            </w:r>
          </w:p>
        </w:tc>
      </w:tr>
      <w:tr w:rsidR="00DF47C7" w:rsidRPr="004A244D" w14:paraId="1729029D" w14:textId="77777777">
        <w:trPr>
          <w:trHeight w:val="385"/>
        </w:trPr>
        <w:tc>
          <w:tcPr>
            <w:tcW w:w="2256" w:type="dxa"/>
            <w:tcBorders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</w:tcPr>
          <w:p w14:paraId="464F8CC2" w14:textId="77777777" w:rsidR="00DF47C7" w:rsidRPr="004A244D" w:rsidRDefault="00AD59C1">
            <w:pPr>
              <w:pStyle w:val="TableParagraph"/>
              <w:spacing w:before="46"/>
              <w:ind w:left="85"/>
              <w:rPr>
                <w:sz w:val="20"/>
              </w:rPr>
            </w:pPr>
            <w:r w:rsidRPr="004A244D">
              <w:rPr>
                <w:sz w:val="20"/>
              </w:rPr>
              <w:t xml:space="preserve">CAT. ID: </w:t>
            </w:r>
            <w:r w:rsidR="00655A5C" w:rsidRPr="004A244D">
              <w:rPr>
                <w:b/>
                <w:sz w:val="20"/>
              </w:rPr>
              <w:t xml:space="preserve">S.03 </w:t>
            </w:r>
            <w:proofErr w:type="gramStart"/>
            <w:r w:rsidRPr="004A244D">
              <w:rPr>
                <w:sz w:val="20"/>
                <w:vertAlign w:val="superscript"/>
              </w:rPr>
              <w:t>(</w:t>
            </w:r>
            <w:r w:rsidRPr="004A244D">
              <w:rPr>
                <w:sz w:val="20"/>
              </w:rPr>
              <w:t xml:space="preserve"> (</w:t>
            </w:r>
            <w:proofErr w:type="gramEnd"/>
            <w:r w:rsidRPr="004A244D">
              <w:rPr>
                <w:sz w:val="20"/>
              </w:rPr>
              <w:t xml:space="preserve">2° </w:t>
            </w:r>
            <w:proofErr w:type="spellStart"/>
            <w:r w:rsidRPr="004A244D">
              <w:rPr>
                <w:sz w:val="20"/>
              </w:rPr>
              <w:t>Serv</w:t>
            </w:r>
            <w:proofErr w:type="spellEnd"/>
            <w:r w:rsidRPr="004A244D">
              <w:rPr>
                <w:sz w:val="20"/>
              </w:rPr>
              <w:t xml:space="preserve">.) </w:t>
            </w:r>
            <w:r w:rsidRPr="004A244D">
              <w:rPr>
                <w:sz w:val="20"/>
                <w:vertAlign w:val="superscript"/>
              </w:rPr>
              <w:t>(4)</w:t>
            </w:r>
          </w:p>
        </w:tc>
        <w:tc>
          <w:tcPr>
            <w:tcW w:w="1426" w:type="dxa"/>
            <w:vMerge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</w:tcPr>
          <w:p w14:paraId="74D7CBFC" w14:textId="77777777" w:rsidR="00DF47C7" w:rsidRPr="004A244D" w:rsidRDefault="00DF47C7">
            <w:pPr>
              <w:rPr>
                <w:sz w:val="2"/>
                <w:szCs w:val="2"/>
              </w:rPr>
            </w:pPr>
          </w:p>
        </w:tc>
        <w:tc>
          <w:tcPr>
            <w:tcW w:w="1269" w:type="dxa"/>
            <w:tcBorders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</w:tcPr>
          <w:p w14:paraId="15B976C3" w14:textId="77777777" w:rsidR="00DF47C7" w:rsidRPr="004A244D" w:rsidRDefault="00AD59C1">
            <w:pPr>
              <w:pStyle w:val="TableParagraph"/>
              <w:spacing w:before="46"/>
              <w:ind w:left="96"/>
              <w:rPr>
                <w:sz w:val="20"/>
              </w:rPr>
            </w:pPr>
            <w:r w:rsidRPr="004A244D">
              <w:rPr>
                <w:w w:val="99"/>
                <w:sz w:val="20"/>
              </w:rPr>
              <w:t>€</w:t>
            </w:r>
          </w:p>
        </w:tc>
        <w:tc>
          <w:tcPr>
            <w:tcW w:w="1557" w:type="dxa"/>
            <w:tcBorders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</w:tcPr>
          <w:p w14:paraId="070DE631" w14:textId="77777777" w:rsidR="00DF47C7" w:rsidRPr="004A244D" w:rsidRDefault="00AD59C1">
            <w:pPr>
              <w:pStyle w:val="TableParagraph"/>
              <w:spacing w:before="46"/>
              <w:ind w:left="97"/>
              <w:rPr>
                <w:sz w:val="20"/>
              </w:rPr>
            </w:pPr>
            <w:r w:rsidRPr="004A244D">
              <w:rPr>
                <w:w w:val="99"/>
                <w:sz w:val="20"/>
              </w:rPr>
              <w:t>€</w:t>
            </w:r>
          </w:p>
        </w:tc>
        <w:tc>
          <w:tcPr>
            <w:tcW w:w="1488" w:type="dxa"/>
            <w:tcBorders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</w:tcPr>
          <w:p w14:paraId="3B44A6FD" w14:textId="77777777" w:rsidR="00DF47C7" w:rsidRPr="004A244D" w:rsidRDefault="00AD59C1">
            <w:pPr>
              <w:pStyle w:val="TableParagraph"/>
              <w:spacing w:before="46"/>
              <w:ind w:left="100"/>
              <w:rPr>
                <w:sz w:val="20"/>
              </w:rPr>
            </w:pPr>
            <w:r w:rsidRPr="004A244D">
              <w:rPr>
                <w:w w:val="99"/>
                <w:sz w:val="20"/>
              </w:rPr>
              <w:t>€</w:t>
            </w:r>
          </w:p>
        </w:tc>
        <w:tc>
          <w:tcPr>
            <w:tcW w:w="1567" w:type="dxa"/>
            <w:tcBorders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</w:tcPr>
          <w:p w14:paraId="53C712CC" w14:textId="77777777" w:rsidR="00DF47C7" w:rsidRPr="004A244D" w:rsidRDefault="00AD59C1">
            <w:pPr>
              <w:pStyle w:val="TableParagraph"/>
              <w:spacing w:before="46"/>
              <w:ind w:left="101"/>
              <w:rPr>
                <w:sz w:val="20"/>
              </w:rPr>
            </w:pPr>
            <w:r w:rsidRPr="004A244D">
              <w:rPr>
                <w:w w:val="99"/>
                <w:sz w:val="20"/>
              </w:rPr>
              <w:t>€</w:t>
            </w:r>
          </w:p>
        </w:tc>
      </w:tr>
      <w:tr w:rsidR="00DF47C7" w:rsidRPr="004A244D" w14:paraId="12212E16" w14:textId="77777777">
        <w:trPr>
          <w:trHeight w:val="385"/>
        </w:trPr>
        <w:tc>
          <w:tcPr>
            <w:tcW w:w="2256" w:type="dxa"/>
            <w:tcBorders>
              <w:top w:val="single" w:sz="12" w:space="0" w:color="000000"/>
              <w:left w:val="single" w:sz="12" w:space="0" w:color="000000"/>
              <w:right w:val="single" w:sz="2" w:space="0" w:color="000000"/>
            </w:tcBorders>
          </w:tcPr>
          <w:p w14:paraId="1B560718" w14:textId="77777777" w:rsidR="00DF47C7" w:rsidRPr="004A244D" w:rsidRDefault="00AD59C1">
            <w:pPr>
              <w:pStyle w:val="TableParagraph"/>
              <w:spacing w:before="56"/>
              <w:ind w:left="85"/>
              <w:rPr>
                <w:sz w:val="20"/>
              </w:rPr>
            </w:pPr>
            <w:r w:rsidRPr="004A244D">
              <w:rPr>
                <w:sz w:val="20"/>
              </w:rPr>
              <w:t xml:space="preserve">CAT. ID: </w:t>
            </w:r>
            <w:r w:rsidR="00655A5C" w:rsidRPr="004A244D">
              <w:rPr>
                <w:b/>
                <w:sz w:val="20"/>
              </w:rPr>
              <w:t xml:space="preserve">V.02 </w:t>
            </w:r>
            <w:r w:rsidRPr="004A244D">
              <w:rPr>
                <w:sz w:val="20"/>
              </w:rPr>
              <w:t xml:space="preserve">(1° </w:t>
            </w:r>
            <w:proofErr w:type="spellStart"/>
            <w:r w:rsidRPr="004A244D">
              <w:rPr>
                <w:sz w:val="20"/>
              </w:rPr>
              <w:t>Serv</w:t>
            </w:r>
            <w:proofErr w:type="spellEnd"/>
            <w:proofErr w:type="gramStart"/>
            <w:r w:rsidRPr="004A244D">
              <w:rPr>
                <w:sz w:val="20"/>
              </w:rPr>
              <w:t>.)</w:t>
            </w:r>
            <w:r w:rsidRPr="004A244D">
              <w:rPr>
                <w:sz w:val="20"/>
                <w:vertAlign w:val="superscript"/>
              </w:rPr>
              <w:t>(</w:t>
            </w:r>
            <w:proofErr w:type="gramEnd"/>
            <w:r w:rsidRPr="004A244D">
              <w:rPr>
                <w:sz w:val="20"/>
                <w:vertAlign w:val="superscript"/>
              </w:rPr>
              <w:t>4)</w:t>
            </w:r>
          </w:p>
        </w:tc>
        <w:tc>
          <w:tcPr>
            <w:tcW w:w="1426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4E5AF730" w14:textId="77777777" w:rsidR="00DF47C7" w:rsidRPr="004A244D" w:rsidRDefault="00AD59C1">
            <w:pPr>
              <w:pStyle w:val="TableParagraph"/>
              <w:spacing w:before="135"/>
              <w:ind w:left="81" w:right="46"/>
              <w:jc w:val="center"/>
              <w:rPr>
                <w:sz w:val="19"/>
              </w:rPr>
            </w:pPr>
            <w:proofErr w:type="gramStart"/>
            <w:r w:rsidRPr="004A244D">
              <w:rPr>
                <w:sz w:val="19"/>
              </w:rPr>
              <w:t>in</w:t>
            </w:r>
            <w:proofErr w:type="gramEnd"/>
            <w:r w:rsidRPr="004A244D">
              <w:rPr>
                <w:sz w:val="19"/>
              </w:rPr>
              <w:t xml:space="preserve"> totale</w:t>
            </w:r>
          </w:p>
          <w:p w14:paraId="12C9D39E" w14:textId="77777777" w:rsidR="00DF47C7" w:rsidRPr="004A244D" w:rsidRDefault="00AD59C1">
            <w:pPr>
              <w:pStyle w:val="TableParagraph"/>
              <w:spacing w:before="34"/>
              <w:ind w:left="78" w:right="51"/>
              <w:jc w:val="center"/>
              <w:rPr>
                <w:sz w:val="19"/>
              </w:rPr>
            </w:pPr>
            <w:r w:rsidRPr="004A244D">
              <w:rPr>
                <w:sz w:val="19"/>
              </w:rPr>
              <w:t xml:space="preserve">€ </w:t>
            </w:r>
            <w:r w:rsidR="00655A5C" w:rsidRPr="004A244D">
              <w:rPr>
                <w:sz w:val="19"/>
              </w:rPr>
              <w:t>7.971.856,12</w:t>
            </w:r>
          </w:p>
        </w:tc>
        <w:tc>
          <w:tcPr>
            <w:tcW w:w="1269" w:type="dxa"/>
            <w:tcBorders>
              <w:top w:val="single" w:sz="12" w:space="0" w:color="000000"/>
              <w:left w:val="single" w:sz="2" w:space="0" w:color="000000"/>
              <w:right w:val="single" w:sz="2" w:space="0" w:color="000000"/>
            </w:tcBorders>
          </w:tcPr>
          <w:p w14:paraId="63C80C71" w14:textId="77777777" w:rsidR="00DF47C7" w:rsidRPr="004A244D" w:rsidRDefault="00AD59C1">
            <w:pPr>
              <w:pStyle w:val="TableParagraph"/>
              <w:spacing w:before="56"/>
              <w:ind w:left="96"/>
              <w:rPr>
                <w:sz w:val="20"/>
              </w:rPr>
            </w:pPr>
            <w:r w:rsidRPr="004A244D">
              <w:rPr>
                <w:w w:val="99"/>
                <w:sz w:val="20"/>
              </w:rPr>
              <w:t>€</w:t>
            </w:r>
          </w:p>
        </w:tc>
        <w:tc>
          <w:tcPr>
            <w:tcW w:w="1557" w:type="dxa"/>
            <w:tcBorders>
              <w:top w:val="single" w:sz="12" w:space="0" w:color="000000"/>
              <w:left w:val="single" w:sz="2" w:space="0" w:color="000000"/>
              <w:right w:val="single" w:sz="2" w:space="0" w:color="000000"/>
            </w:tcBorders>
          </w:tcPr>
          <w:p w14:paraId="0C924629" w14:textId="77777777" w:rsidR="00DF47C7" w:rsidRPr="004A244D" w:rsidRDefault="00AD59C1">
            <w:pPr>
              <w:pStyle w:val="TableParagraph"/>
              <w:spacing w:before="56"/>
              <w:ind w:left="97"/>
              <w:rPr>
                <w:sz w:val="20"/>
              </w:rPr>
            </w:pPr>
            <w:r w:rsidRPr="004A244D">
              <w:rPr>
                <w:w w:val="99"/>
                <w:sz w:val="20"/>
              </w:rPr>
              <w:t>€</w:t>
            </w:r>
          </w:p>
        </w:tc>
        <w:tc>
          <w:tcPr>
            <w:tcW w:w="1488" w:type="dxa"/>
            <w:tcBorders>
              <w:top w:val="single" w:sz="12" w:space="0" w:color="000000"/>
              <w:left w:val="single" w:sz="2" w:space="0" w:color="000000"/>
              <w:right w:val="single" w:sz="2" w:space="0" w:color="000000"/>
            </w:tcBorders>
          </w:tcPr>
          <w:p w14:paraId="629A5714" w14:textId="77777777" w:rsidR="00DF47C7" w:rsidRPr="004A244D" w:rsidRDefault="00AD59C1">
            <w:pPr>
              <w:pStyle w:val="TableParagraph"/>
              <w:spacing w:before="56"/>
              <w:ind w:left="100"/>
              <w:rPr>
                <w:sz w:val="20"/>
              </w:rPr>
            </w:pPr>
            <w:r w:rsidRPr="004A244D">
              <w:rPr>
                <w:w w:val="99"/>
                <w:sz w:val="20"/>
              </w:rPr>
              <w:t>€</w:t>
            </w:r>
          </w:p>
        </w:tc>
        <w:tc>
          <w:tcPr>
            <w:tcW w:w="1567" w:type="dxa"/>
            <w:tcBorders>
              <w:top w:val="single" w:sz="12" w:space="0" w:color="000000"/>
              <w:left w:val="single" w:sz="2" w:space="0" w:color="000000"/>
              <w:right w:val="single" w:sz="12" w:space="0" w:color="000000"/>
            </w:tcBorders>
          </w:tcPr>
          <w:p w14:paraId="560B7F58" w14:textId="77777777" w:rsidR="00DF47C7" w:rsidRPr="004A244D" w:rsidRDefault="00AD59C1">
            <w:pPr>
              <w:pStyle w:val="TableParagraph"/>
              <w:spacing w:before="56"/>
              <w:ind w:left="101"/>
              <w:rPr>
                <w:sz w:val="20"/>
              </w:rPr>
            </w:pPr>
            <w:r w:rsidRPr="004A244D">
              <w:rPr>
                <w:w w:val="99"/>
                <w:sz w:val="20"/>
              </w:rPr>
              <w:t>€</w:t>
            </w:r>
          </w:p>
        </w:tc>
      </w:tr>
      <w:tr w:rsidR="00DF47C7" w:rsidRPr="004A244D" w14:paraId="1E073715" w14:textId="77777777">
        <w:trPr>
          <w:trHeight w:val="382"/>
        </w:trPr>
        <w:tc>
          <w:tcPr>
            <w:tcW w:w="2256" w:type="dxa"/>
            <w:tcBorders>
              <w:left w:val="single" w:sz="12" w:space="0" w:color="000000"/>
              <w:bottom w:val="single" w:sz="12" w:space="0" w:color="000000"/>
              <w:right w:val="single" w:sz="2" w:space="0" w:color="000000"/>
            </w:tcBorders>
          </w:tcPr>
          <w:p w14:paraId="1DF1B0AD" w14:textId="77777777" w:rsidR="00DF47C7" w:rsidRPr="004A244D" w:rsidRDefault="00AD59C1">
            <w:pPr>
              <w:pStyle w:val="TableParagraph"/>
              <w:spacing w:before="46"/>
              <w:ind w:left="85"/>
              <w:rPr>
                <w:sz w:val="20"/>
              </w:rPr>
            </w:pPr>
            <w:r w:rsidRPr="004A244D">
              <w:rPr>
                <w:sz w:val="20"/>
              </w:rPr>
              <w:t xml:space="preserve">CAT. ID: </w:t>
            </w:r>
            <w:r w:rsidR="00655A5C" w:rsidRPr="004A244D">
              <w:rPr>
                <w:b/>
                <w:sz w:val="20"/>
              </w:rPr>
              <w:t xml:space="preserve">V.02 </w:t>
            </w:r>
            <w:r w:rsidRPr="004A244D">
              <w:rPr>
                <w:sz w:val="20"/>
              </w:rPr>
              <w:t xml:space="preserve">(2° </w:t>
            </w:r>
            <w:proofErr w:type="spellStart"/>
            <w:r w:rsidRPr="004A244D">
              <w:rPr>
                <w:sz w:val="20"/>
              </w:rPr>
              <w:t>Serv</w:t>
            </w:r>
            <w:proofErr w:type="spellEnd"/>
            <w:r w:rsidRPr="004A244D">
              <w:rPr>
                <w:sz w:val="20"/>
              </w:rPr>
              <w:t xml:space="preserve">.) </w:t>
            </w:r>
            <w:r w:rsidRPr="004A244D">
              <w:rPr>
                <w:sz w:val="20"/>
                <w:vertAlign w:val="superscript"/>
              </w:rPr>
              <w:t>(4)</w:t>
            </w:r>
          </w:p>
        </w:tc>
        <w:tc>
          <w:tcPr>
            <w:tcW w:w="1426" w:type="dxa"/>
            <w:vMerge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5C13968B" w14:textId="77777777" w:rsidR="00DF47C7" w:rsidRPr="004A244D" w:rsidRDefault="00DF47C7">
            <w:pPr>
              <w:rPr>
                <w:sz w:val="2"/>
                <w:szCs w:val="2"/>
              </w:rPr>
            </w:pPr>
          </w:p>
        </w:tc>
        <w:tc>
          <w:tcPr>
            <w:tcW w:w="1269" w:type="dxa"/>
            <w:tcBorders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76832716" w14:textId="77777777" w:rsidR="00DF47C7" w:rsidRPr="004A244D" w:rsidRDefault="00AD59C1">
            <w:pPr>
              <w:pStyle w:val="TableParagraph"/>
              <w:spacing w:before="46"/>
              <w:ind w:left="96"/>
              <w:rPr>
                <w:sz w:val="20"/>
              </w:rPr>
            </w:pPr>
            <w:r w:rsidRPr="004A244D">
              <w:rPr>
                <w:w w:val="99"/>
                <w:sz w:val="20"/>
              </w:rPr>
              <w:t>€</w:t>
            </w:r>
          </w:p>
        </w:tc>
        <w:tc>
          <w:tcPr>
            <w:tcW w:w="1557" w:type="dxa"/>
            <w:tcBorders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207F79F8" w14:textId="77777777" w:rsidR="00DF47C7" w:rsidRPr="004A244D" w:rsidRDefault="00AD59C1">
            <w:pPr>
              <w:pStyle w:val="TableParagraph"/>
              <w:spacing w:before="46"/>
              <w:ind w:left="97"/>
              <w:rPr>
                <w:sz w:val="20"/>
              </w:rPr>
            </w:pPr>
            <w:r w:rsidRPr="004A244D">
              <w:rPr>
                <w:w w:val="99"/>
                <w:sz w:val="20"/>
              </w:rPr>
              <w:t>€</w:t>
            </w:r>
          </w:p>
        </w:tc>
        <w:tc>
          <w:tcPr>
            <w:tcW w:w="1488" w:type="dxa"/>
            <w:tcBorders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5576E60D" w14:textId="77777777" w:rsidR="00DF47C7" w:rsidRPr="004A244D" w:rsidRDefault="00AD59C1">
            <w:pPr>
              <w:pStyle w:val="TableParagraph"/>
              <w:spacing w:before="46"/>
              <w:ind w:left="100"/>
              <w:rPr>
                <w:sz w:val="20"/>
              </w:rPr>
            </w:pPr>
            <w:r w:rsidRPr="004A244D">
              <w:rPr>
                <w:w w:val="99"/>
                <w:sz w:val="20"/>
              </w:rPr>
              <w:t>€</w:t>
            </w:r>
          </w:p>
        </w:tc>
        <w:tc>
          <w:tcPr>
            <w:tcW w:w="1567" w:type="dxa"/>
            <w:tcBorders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14:paraId="4D645B16" w14:textId="77777777" w:rsidR="00DF47C7" w:rsidRPr="004A244D" w:rsidRDefault="00AD59C1">
            <w:pPr>
              <w:pStyle w:val="TableParagraph"/>
              <w:spacing w:before="46"/>
              <w:ind w:left="101"/>
              <w:rPr>
                <w:sz w:val="20"/>
              </w:rPr>
            </w:pPr>
            <w:r w:rsidRPr="004A244D">
              <w:rPr>
                <w:w w:val="99"/>
                <w:sz w:val="20"/>
              </w:rPr>
              <w:t>€</w:t>
            </w:r>
          </w:p>
        </w:tc>
      </w:tr>
      <w:tr w:rsidR="00DF47C7" w:rsidRPr="004A244D" w14:paraId="6C62F484" w14:textId="77777777">
        <w:trPr>
          <w:trHeight w:val="385"/>
        </w:trPr>
        <w:tc>
          <w:tcPr>
            <w:tcW w:w="2256" w:type="dxa"/>
            <w:tcBorders>
              <w:top w:val="single" w:sz="12" w:space="0" w:color="000000"/>
              <w:left w:val="single" w:sz="12" w:space="0" w:color="000000"/>
              <w:right w:val="single" w:sz="2" w:space="0" w:color="000000"/>
            </w:tcBorders>
            <w:shd w:val="clear" w:color="auto" w:fill="D9D9D9"/>
          </w:tcPr>
          <w:p w14:paraId="15D8DD2D" w14:textId="77777777" w:rsidR="00DF47C7" w:rsidRPr="004A244D" w:rsidRDefault="00AD59C1">
            <w:pPr>
              <w:pStyle w:val="TableParagraph"/>
              <w:spacing w:before="58"/>
              <w:ind w:left="85"/>
              <w:rPr>
                <w:sz w:val="20"/>
              </w:rPr>
            </w:pPr>
            <w:r w:rsidRPr="004A244D">
              <w:rPr>
                <w:sz w:val="20"/>
              </w:rPr>
              <w:t xml:space="preserve">CAT. ID: </w:t>
            </w:r>
            <w:r w:rsidRPr="004A244D">
              <w:rPr>
                <w:b/>
                <w:sz w:val="20"/>
              </w:rPr>
              <w:t xml:space="preserve">IA.01 </w:t>
            </w:r>
            <w:r w:rsidRPr="004A244D">
              <w:rPr>
                <w:sz w:val="20"/>
              </w:rPr>
              <w:t xml:space="preserve">(1° </w:t>
            </w:r>
            <w:proofErr w:type="spellStart"/>
            <w:r w:rsidRPr="004A244D">
              <w:rPr>
                <w:sz w:val="20"/>
              </w:rPr>
              <w:t>Serv</w:t>
            </w:r>
            <w:proofErr w:type="spellEnd"/>
            <w:r w:rsidRPr="004A244D">
              <w:rPr>
                <w:sz w:val="20"/>
              </w:rPr>
              <w:t xml:space="preserve">.) </w:t>
            </w:r>
            <w:r w:rsidRPr="004A244D">
              <w:rPr>
                <w:sz w:val="20"/>
                <w:vertAlign w:val="superscript"/>
              </w:rPr>
              <w:t>(4)</w:t>
            </w:r>
          </w:p>
        </w:tc>
        <w:tc>
          <w:tcPr>
            <w:tcW w:w="1426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</w:tcPr>
          <w:p w14:paraId="3BA9B1D5" w14:textId="77777777" w:rsidR="00DF47C7" w:rsidRPr="004A244D" w:rsidRDefault="00AD59C1">
            <w:pPr>
              <w:pStyle w:val="TableParagraph"/>
              <w:spacing w:before="135"/>
              <w:ind w:left="81" w:right="46"/>
              <w:jc w:val="center"/>
              <w:rPr>
                <w:sz w:val="19"/>
              </w:rPr>
            </w:pPr>
            <w:proofErr w:type="gramStart"/>
            <w:r w:rsidRPr="004A244D">
              <w:rPr>
                <w:sz w:val="19"/>
              </w:rPr>
              <w:t>in</w:t>
            </w:r>
            <w:proofErr w:type="gramEnd"/>
            <w:r w:rsidRPr="004A244D">
              <w:rPr>
                <w:sz w:val="19"/>
              </w:rPr>
              <w:t xml:space="preserve"> totale</w:t>
            </w:r>
          </w:p>
          <w:p w14:paraId="781811D7" w14:textId="77777777" w:rsidR="00DF47C7" w:rsidRPr="004A244D" w:rsidRDefault="00AD59C1">
            <w:pPr>
              <w:pStyle w:val="TableParagraph"/>
              <w:spacing w:before="37"/>
              <w:ind w:left="78" w:right="51"/>
              <w:jc w:val="center"/>
              <w:rPr>
                <w:sz w:val="19"/>
              </w:rPr>
            </w:pPr>
            <w:r w:rsidRPr="004A244D">
              <w:rPr>
                <w:sz w:val="19"/>
              </w:rPr>
              <w:t xml:space="preserve">€ </w:t>
            </w:r>
            <w:r w:rsidR="00655A5C" w:rsidRPr="004A244D">
              <w:rPr>
                <w:sz w:val="19"/>
              </w:rPr>
              <w:t>2.390.089,17</w:t>
            </w:r>
          </w:p>
        </w:tc>
        <w:tc>
          <w:tcPr>
            <w:tcW w:w="1269" w:type="dxa"/>
            <w:tcBorders>
              <w:top w:val="single" w:sz="12" w:space="0" w:color="000000"/>
              <w:left w:val="single" w:sz="2" w:space="0" w:color="000000"/>
              <w:right w:val="single" w:sz="2" w:space="0" w:color="000000"/>
            </w:tcBorders>
            <w:shd w:val="clear" w:color="auto" w:fill="D9D9D9"/>
          </w:tcPr>
          <w:p w14:paraId="4E7160A9" w14:textId="77777777" w:rsidR="00DF47C7" w:rsidRPr="004A244D" w:rsidRDefault="00AD59C1">
            <w:pPr>
              <w:pStyle w:val="TableParagraph"/>
              <w:spacing w:before="58"/>
              <w:ind w:left="96"/>
              <w:rPr>
                <w:sz w:val="20"/>
              </w:rPr>
            </w:pPr>
            <w:r w:rsidRPr="004A244D">
              <w:rPr>
                <w:w w:val="99"/>
                <w:sz w:val="20"/>
              </w:rPr>
              <w:t>€</w:t>
            </w:r>
          </w:p>
        </w:tc>
        <w:tc>
          <w:tcPr>
            <w:tcW w:w="1557" w:type="dxa"/>
            <w:tcBorders>
              <w:top w:val="single" w:sz="12" w:space="0" w:color="000000"/>
              <w:left w:val="single" w:sz="2" w:space="0" w:color="000000"/>
              <w:right w:val="single" w:sz="2" w:space="0" w:color="000000"/>
            </w:tcBorders>
            <w:shd w:val="clear" w:color="auto" w:fill="D9D9D9"/>
          </w:tcPr>
          <w:p w14:paraId="6E962176" w14:textId="77777777" w:rsidR="00DF47C7" w:rsidRPr="004A244D" w:rsidRDefault="00AD59C1">
            <w:pPr>
              <w:pStyle w:val="TableParagraph"/>
              <w:spacing w:before="58"/>
              <w:ind w:left="97"/>
              <w:rPr>
                <w:sz w:val="20"/>
              </w:rPr>
            </w:pPr>
            <w:r w:rsidRPr="004A244D">
              <w:rPr>
                <w:w w:val="99"/>
                <w:sz w:val="20"/>
              </w:rPr>
              <w:t>€</w:t>
            </w:r>
          </w:p>
        </w:tc>
        <w:tc>
          <w:tcPr>
            <w:tcW w:w="1488" w:type="dxa"/>
            <w:tcBorders>
              <w:top w:val="single" w:sz="12" w:space="0" w:color="000000"/>
              <w:left w:val="single" w:sz="2" w:space="0" w:color="000000"/>
              <w:right w:val="single" w:sz="2" w:space="0" w:color="000000"/>
            </w:tcBorders>
            <w:shd w:val="clear" w:color="auto" w:fill="D9D9D9"/>
          </w:tcPr>
          <w:p w14:paraId="108EA58E" w14:textId="77777777" w:rsidR="00DF47C7" w:rsidRPr="004A244D" w:rsidRDefault="00AD59C1">
            <w:pPr>
              <w:pStyle w:val="TableParagraph"/>
              <w:spacing w:before="58"/>
              <w:ind w:left="100"/>
              <w:rPr>
                <w:sz w:val="20"/>
              </w:rPr>
            </w:pPr>
            <w:r w:rsidRPr="004A244D">
              <w:rPr>
                <w:w w:val="99"/>
                <w:sz w:val="20"/>
              </w:rPr>
              <w:t>€</w:t>
            </w:r>
          </w:p>
        </w:tc>
        <w:tc>
          <w:tcPr>
            <w:tcW w:w="1567" w:type="dxa"/>
            <w:tcBorders>
              <w:top w:val="single" w:sz="12" w:space="0" w:color="000000"/>
              <w:left w:val="single" w:sz="2" w:space="0" w:color="000000"/>
              <w:right w:val="single" w:sz="12" w:space="0" w:color="000000"/>
            </w:tcBorders>
            <w:shd w:val="clear" w:color="auto" w:fill="D9D9D9"/>
          </w:tcPr>
          <w:p w14:paraId="4B71EB76" w14:textId="77777777" w:rsidR="00DF47C7" w:rsidRPr="004A244D" w:rsidRDefault="00AD59C1">
            <w:pPr>
              <w:pStyle w:val="TableParagraph"/>
              <w:spacing w:before="58"/>
              <w:ind w:left="101"/>
              <w:rPr>
                <w:sz w:val="20"/>
              </w:rPr>
            </w:pPr>
            <w:r w:rsidRPr="004A244D">
              <w:rPr>
                <w:w w:val="99"/>
                <w:sz w:val="20"/>
              </w:rPr>
              <w:t>€</w:t>
            </w:r>
          </w:p>
        </w:tc>
      </w:tr>
      <w:tr w:rsidR="00DF47C7" w:rsidRPr="004A244D" w14:paraId="06ECCF04" w14:textId="77777777">
        <w:trPr>
          <w:trHeight w:val="385"/>
        </w:trPr>
        <w:tc>
          <w:tcPr>
            <w:tcW w:w="2256" w:type="dxa"/>
            <w:tcBorders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</w:tcPr>
          <w:p w14:paraId="2B4B6650" w14:textId="77777777" w:rsidR="00DF47C7" w:rsidRPr="004A244D" w:rsidRDefault="00AD59C1">
            <w:pPr>
              <w:pStyle w:val="TableParagraph"/>
              <w:spacing w:before="46"/>
              <w:ind w:left="85"/>
              <w:rPr>
                <w:sz w:val="20"/>
              </w:rPr>
            </w:pPr>
            <w:r w:rsidRPr="004A244D">
              <w:rPr>
                <w:sz w:val="20"/>
              </w:rPr>
              <w:t xml:space="preserve">CAT. ID: </w:t>
            </w:r>
            <w:r w:rsidRPr="004A244D">
              <w:rPr>
                <w:b/>
                <w:sz w:val="20"/>
              </w:rPr>
              <w:t xml:space="preserve">IA.01 </w:t>
            </w:r>
            <w:r w:rsidRPr="004A244D">
              <w:rPr>
                <w:sz w:val="20"/>
              </w:rPr>
              <w:t xml:space="preserve">(2° </w:t>
            </w:r>
            <w:proofErr w:type="spellStart"/>
            <w:r w:rsidRPr="004A244D">
              <w:rPr>
                <w:sz w:val="20"/>
              </w:rPr>
              <w:t>Serv</w:t>
            </w:r>
            <w:proofErr w:type="spellEnd"/>
            <w:r w:rsidRPr="004A244D">
              <w:rPr>
                <w:sz w:val="20"/>
              </w:rPr>
              <w:t xml:space="preserve">.) </w:t>
            </w:r>
            <w:r w:rsidRPr="004A244D">
              <w:rPr>
                <w:sz w:val="20"/>
                <w:vertAlign w:val="superscript"/>
              </w:rPr>
              <w:t>(4)</w:t>
            </w:r>
          </w:p>
        </w:tc>
        <w:tc>
          <w:tcPr>
            <w:tcW w:w="1426" w:type="dxa"/>
            <w:vMerge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</w:tcPr>
          <w:p w14:paraId="06A0D65F" w14:textId="77777777" w:rsidR="00DF47C7" w:rsidRPr="004A244D" w:rsidRDefault="00DF47C7">
            <w:pPr>
              <w:rPr>
                <w:sz w:val="2"/>
                <w:szCs w:val="2"/>
              </w:rPr>
            </w:pPr>
          </w:p>
        </w:tc>
        <w:tc>
          <w:tcPr>
            <w:tcW w:w="1269" w:type="dxa"/>
            <w:tcBorders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</w:tcPr>
          <w:p w14:paraId="634C9CAD" w14:textId="77777777" w:rsidR="00DF47C7" w:rsidRPr="004A244D" w:rsidRDefault="00AD59C1">
            <w:pPr>
              <w:pStyle w:val="TableParagraph"/>
              <w:spacing w:before="46"/>
              <w:ind w:left="96"/>
              <w:rPr>
                <w:sz w:val="20"/>
              </w:rPr>
            </w:pPr>
            <w:r w:rsidRPr="004A244D">
              <w:rPr>
                <w:w w:val="99"/>
                <w:sz w:val="20"/>
              </w:rPr>
              <w:t>€</w:t>
            </w:r>
          </w:p>
        </w:tc>
        <w:tc>
          <w:tcPr>
            <w:tcW w:w="1557" w:type="dxa"/>
            <w:tcBorders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</w:tcPr>
          <w:p w14:paraId="0D239276" w14:textId="77777777" w:rsidR="00DF47C7" w:rsidRPr="004A244D" w:rsidRDefault="00AD59C1">
            <w:pPr>
              <w:pStyle w:val="TableParagraph"/>
              <w:spacing w:before="46"/>
              <w:ind w:left="97"/>
              <w:rPr>
                <w:sz w:val="20"/>
              </w:rPr>
            </w:pPr>
            <w:r w:rsidRPr="004A244D">
              <w:rPr>
                <w:w w:val="99"/>
                <w:sz w:val="20"/>
              </w:rPr>
              <w:t>€</w:t>
            </w:r>
          </w:p>
        </w:tc>
        <w:tc>
          <w:tcPr>
            <w:tcW w:w="1488" w:type="dxa"/>
            <w:tcBorders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</w:tcPr>
          <w:p w14:paraId="28B664C7" w14:textId="77777777" w:rsidR="00DF47C7" w:rsidRPr="004A244D" w:rsidRDefault="00AD59C1">
            <w:pPr>
              <w:pStyle w:val="TableParagraph"/>
              <w:spacing w:before="46"/>
              <w:ind w:left="100"/>
              <w:rPr>
                <w:sz w:val="20"/>
              </w:rPr>
            </w:pPr>
            <w:r w:rsidRPr="004A244D">
              <w:rPr>
                <w:w w:val="99"/>
                <w:sz w:val="20"/>
              </w:rPr>
              <w:t>€</w:t>
            </w:r>
          </w:p>
        </w:tc>
        <w:tc>
          <w:tcPr>
            <w:tcW w:w="1567" w:type="dxa"/>
            <w:tcBorders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</w:tcPr>
          <w:p w14:paraId="7844EAB3" w14:textId="77777777" w:rsidR="00DF47C7" w:rsidRPr="004A244D" w:rsidRDefault="00AD59C1">
            <w:pPr>
              <w:pStyle w:val="TableParagraph"/>
              <w:spacing w:before="46"/>
              <w:ind w:left="101"/>
              <w:rPr>
                <w:sz w:val="20"/>
              </w:rPr>
            </w:pPr>
            <w:r w:rsidRPr="004A244D">
              <w:rPr>
                <w:w w:val="99"/>
                <w:sz w:val="20"/>
              </w:rPr>
              <w:t>€</w:t>
            </w:r>
          </w:p>
        </w:tc>
      </w:tr>
      <w:tr w:rsidR="00DF47C7" w:rsidRPr="004A244D" w14:paraId="7D4B254E" w14:textId="77777777">
        <w:trPr>
          <w:trHeight w:val="385"/>
        </w:trPr>
        <w:tc>
          <w:tcPr>
            <w:tcW w:w="2256" w:type="dxa"/>
            <w:tcBorders>
              <w:top w:val="single" w:sz="12" w:space="0" w:color="000000"/>
              <w:left w:val="single" w:sz="12" w:space="0" w:color="000000"/>
              <w:right w:val="single" w:sz="2" w:space="0" w:color="000000"/>
            </w:tcBorders>
          </w:tcPr>
          <w:p w14:paraId="45CE74D7" w14:textId="77777777" w:rsidR="00DF47C7" w:rsidRPr="004A244D" w:rsidRDefault="00AD59C1">
            <w:pPr>
              <w:pStyle w:val="TableParagraph"/>
              <w:spacing w:before="56"/>
              <w:ind w:left="85"/>
              <w:rPr>
                <w:sz w:val="20"/>
              </w:rPr>
            </w:pPr>
            <w:r w:rsidRPr="004A244D">
              <w:rPr>
                <w:sz w:val="20"/>
              </w:rPr>
              <w:t xml:space="preserve">CAT. ID: </w:t>
            </w:r>
            <w:r w:rsidR="00655A5C" w:rsidRPr="004A244D">
              <w:rPr>
                <w:b/>
                <w:sz w:val="20"/>
              </w:rPr>
              <w:t xml:space="preserve">IA.02 </w:t>
            </w:r>
            <w:r w:rsidRPr="004A244D">
              <w:rPr>
                <w:sz w:val="20"/>
              </w:rPr>
              <w:t xml:space="preserve">(1° </w:t>
            </w:r>
            <w:proofErr w:type="spellStart"/>
            <w:r w:rsidRPr="004A244D">
              <w:rPr>
                <w:sz w:val="20"/>
              </w:rPr>
              <w:t>Serv</w:t>
            </w:r>
            <w:proofErr w:type="spellEnd"/>
            <w:proofErr w:type="gramStart"/>
            <w:r w:rsidRPr="004A244D">
              <w:rPr>
                <w:sz w:val="20"/>
              </w:rPr>
              <w:t>.)</w:t>
            </w:r>
            <w:r w:rsidRPr="004A244D">
              <w:rPr>
                <w:sz w:val="20"/>
                <w:vertAlign w:val="superscript"/>
              </w:rPr>
              <w:t>(</w:t>
            </w:r>
            <w:proofErr w:type="gramEnd"/>
            <w:r w:rsidRPr="004A244D">
              <w:rPr>
                <w:sz w:val="20"/>
                <w:vertAlign w:val="superscript"/>
              </w:rPr>
              <w:t>4)</w:t>
            </w:r>
          </w:p>
        </w:tc>
        <w:tc>
          <w:tcPr>
            <w:tcW w:w="1426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1C653247" w14:textId="77777777" w:rsidR="00DF47C7" w:rsidRPr="004A244D" w:rsidRDefault="00AD59C1">
            <w:pPr>
              <w:pStyle w:val="TableParagraph"/>
              <w:spacing w:before="136"/>
              <w:ind w:left="81" w:right="46"/>
              <w:jc w:val="center"/>
              <w:rPr>
                <w:sz w:val="19"/>
              </w:rPr>
            </w:pPr>
            <w:proofErr w:type="gramStart"/>
            <w:r w:rsidRPr="004A244D">
              <w:rPr>
                <w:sz w:val="19"/>
              </w:rPr>
              <w:t>in</w:t>
            </w:r>
            <w:proofErr w:type="gramEnd"/>
            <w:r w:rsidRPr="004A244D">
              <w:rPr>
                <w:sz w:val="19"/>
              </w:rPr>
              <w:t xml:space="preserve"> totale</w:t>
            </w:r>
          </w:p>
          <w:p w14:paraId="71467CEC" w14:textId="77777777" w:rsidR="00DF47C7" w:rsidRPr="004A244D" w:rsidRDefault="00AD59C1">
            <w:pPr>
              <w:pStyle w:val="TableParagraph"/>
              <w:spacing w:before="34"/>
              <w:ind w:left="80" w:right="51"/>
              <w:jc w:val="center"/>
              <w:rPr>
                <w:sz w:val="19"/>
              </w:rPr>
            </w:pPr>
            <w:r w:rsidRPr="004A244D">
              <w:rPr>
                <w:sz w:val="19"/>
              </w:rPr>
              <w:t xml:space="preserve">€ </w:t>
            </w:r>
            <w:r w:rsidR="00655A5C" w:rsidRPr="004A244D">
              <w:rPr>
                <w:sz w:val="19"/>
              </w:rPr>
              <w:t>12.769.023,71</w:t>
            </w:r>
          </w:p>
        </w:tc>
        <w:tc>
          <w:tcPr>
            <w:tcW w:w="1269" w:type="dxa"/>
            <w:tcBorders>
              <w:top w:val="single" w:sz="12" w:space="0" w:color="000000"/>
              <w:left w:val="single" w:sz="2" w:space="0" w:color="000000"/>
              <w:right w:val="single" w:sz="2" w:space="0" w:color="000000"/>
            </w:tcBorders>
          </w:tcPr>
          <w:p w14:paraId="38334D3D" w14:textId="77777777" w:rsidR="00DF47C7" w:rsidRPr="004A244D" w:rsidRDefault="00AD59C1">
            <w:pPr>
              <w:pStyle w:val="TableParagraph"/>
              <w:spacing w:before="56"/>
              <w:ind w:left="96"/>
              <w:rPr>
                <w:sz w:val="20"/>
              </w:rPr>
            </w:pPr>
            <w:r w:rsidRPr="004A244D">
              <w:rPr>
                <w:w w:val="99"/>
                <w:sz w:val="20"/>
              </w:rPr>
              <w:t>€</w:t>
            </w:r>
          </w:p>
        </w:tc>
        <w:tc>
          <w:tcPr>
            <w:tcW w:w="1557" w:type="dxa"/>
            <w:tcBorders>
              <w:top w:val="single" w:sz="12" w:space="0" w:color="000000"/>
              <w:left w:val="single" w:sz="2" w:space="0" w:color="000000"/>
              <w:right w:val="single" w:sz="2" w:space="0" w:color="000000"/>
            </w:tcBorders>
          </w:tcPr>
          <w:p w14:paraId="2326FF65" w14:textId="77777777" w:rsidR="00DF47C7" w:rsidRPr="004A244D" w:rsidRDefault="00AD59C1">
            <w:pPr>
              <w:pStyle w:val="TableParagraph"/>
              <w:spacing w:before="56"/>
              <w:ind w:left="97"/>
              <w:rPr>
                <w:sz w:val="20"/>
              </w:rPr>
            </w:pPr>
            <w:r w:rsidRPr="004A244D">
              <w:rPr>
                <w:w w:val="99"/>
                <w:sz w:val="20"/>
              </w:rPr>
              <w:t>€</w:t>
            </w:r>
          </w:p>
        </w:tc>
        <w:tc>
          <w:tcPr>
            <w:tcW w:w="1488" w:type="dxa"/>
            <w:tcBorders>
              <w:top w:val="single" w:sz="12" w:space="0" w:color="000000"/>
              <w:left w:val="single" w:sz="2" w:space="0" w:color="000000"/>
              <w:right w:val="single" w:sz="2" w:space="0" w:color="000000"/>
            </w:tcBorders>
          </w:tcPr>
          <w:p w14:paraId="2A207E30" w14:textId="77777777" w:rsidR="00DF47C7" w:rsidRPr="004A244D" w:rsidRDefault="00AD59C1">
            <w:pPr>
              <w:pStyle w:val="TableParagraph"/>
              <w:spacing w:before="56"/>
              <w:ind w:left="100"/>
              <w:rPr>
                <w:sz w:val="20"/>
              </w:rPr>
            </w:pPr>
            <w:r w:rsidRPr="004A244D">
              <w:rPr>
                <w:w w:val="99"/>
                <w:sz w:val="20"/>
              </w:rPr>
              <w:t>€</w:t>
            </w:r>
          </w:p>
        </w:tc>
        <w:tc>
          <w:tcPr>
            <w:tcW w:w="1567" w:type="dxa"/>
            <w:tcBorders>
              <w:top w:val="single" w:sz="12" w:space="0" w:color="000000"/>
              <w:left w:val="single" w:sz="2" w:space="0" w:color="000000"/>
              <w:right w:val="single" w:sz="12" w:space="0" w:color="000000"/>
            </w:tcBorders>
          </w:tcPr>
          <w:p w14:paraId="3B95CFA1" w14:textId="77777777" w:rsidR="00DF47C7" w:rsidRPr="004A244D" w:rsidRDefault="00AD59C1">
            <w:pPr>
              <w:pStyle w:val="TableParagraph"/>
              <w:spacing w:before="56"/>
              <w:ind w:left="101"/>
              <w:rPr>
                <w:sz w:val="20"/>
              </w:rPr>
            </w:pPr>
            <w:r w:rsidRPr="004A244D">
              <w:rPr>
                <w:w w:val="99"/>
                <w:sz w:val="20"/>
              </w:rPr>
              <w:t>€</w:t>
            </w:r>
          </w:p>
        </w:tc>
      </w:tr>
      <w:tr w:rsidR="00DF47C7" w:rsidRPr="004A244D" w14:paraId="49373752" w14:textId="77777777">
        <w:trPr>
          <w:trHeight w:val="385"/>
        </w:trPr>
        <w:tc>
          <w:tcPr>
            <w:tcW w:w="2256" w:type="dxa"/>
            <w:tcBorders>
              <w:left w:val="single" w:sz="12" w:space="0" w:color="000000"/>
              <w:bottom w:val="single" w:sz="12" w:space="0" w:color="000000"/>
              <w:right w:val="single" w:sz="2" w:space="0" w:color="000000"/>
            </w:tcBorders>
          </w:tcPr>
          <w:p w14:paraId="46E32F06" w14:textId="77777777" w:rsidR="00DF47C7" w:rsidRPr="004A244D" w:rsidRDefault="00AD59C1">
            <w:pPr>
              <w:pStyle w:val="TableParagraph"/>
              <w:spacing w:before="46"/>
              <w:ind w:left="85"/>
              <w:rPr>
                <w:sz w:val="20"/>
              </w:rPr>
            </w:pPr>
            <w:r w:rsidRPr="004A244D">
              <w:rPr>
                <w:sz w:val="20"/>
              </w:rPr>
              <w:t xml:space="preserve">CAT. ID: </w:t>
            </w:r>
            <w:r w:rsidR="00655A5C" w:rsidRPr="004A244D">
              <w:rPr>
                <w:b/>
                <w:sz w:val="20"/>
              </w:rPr>
              <w:t xml:space="preserve">IA.02 </w:t>
            </w:r>
            <w:r w:rsidRPr="004A244D">
              <w:rPr>
                <w:sz w:val="20"/>
              </w:rPr>
              <w:t xml:space="preserve">(2° </w:t>
            </w:r>
            <w:proofErr w:type="spellStart"/>
            <w:r w:rsidRPr="004A244D">
              <w:rPr>
                <w:sz w:val="20"/>
              </w:rPr>
              <w:t>Serv</w:t>
            </w:r>
            <w:proofErr w:type="spellEnd"/>
            <w:r w:rsidRPr="004A244D">
              <w:rPr>
                <w:sz w:val="20"/>
              </w:rPr>
              <w:t xml:space="preserve">.) </w:t>
            </w:r>
            <w:r w:rsidRPr="004A244D">
              <w:rPr>
                <w:sz w:val="20"/>
                <w:vertAlign w:val="superscript"/>
              </w:rPr>
              <w:t>(4)</w:t>
            </w:r>
          </w:p>
        </w:tc>
        <w:tc>
          <w:tcPr>
            <w:tcW w:w="1426" w:type="dxa"/>
            <w:vMerge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148FE59B" w14:textId="77777777" w:rsidR="00DF47C7" w:rsidRPr="004A244D" w:rsidRDefault="00DF47C7">
            <w:pPr>
              <w:rPr>
                <w:sz w:val="2"/>
                <w:szCs w:val="2"/>
              </w:rPr>
            </w:pPr>
          </w:p>
        </w:tc>
        <w:tc>
          <w:tcPr>
            <w:tcW w:w="1269" w:type="dxa"/>
            <w:tcBorders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6F68186A" w14:textId="77777777" w:rsidR="00DF47C7" w:rsidRPr="004A244D" w:rsidRDefault="00AD59C1">
            <w:pPr>
              <w:pStyle w:val="TableParagraph"/>
              <w:spacing w:before="46"/>
              <w:ind w:left="96"/>
              <w:rPr>
                <w:sz w:val="20"/>
              </w:rPr>
            </w:pPr>
            <w:r w:rsidRPr="004A244D">
              <w:rPr>
                <w:w w:val="99"/>
                <w:sz w:val="20"/>
              </w:rPr>
              <w:t>€</w:t>
            </w:r>
          </w:p>
        </w:tc>
        <w:tc>
          <w:tcPr>
            <w:tcW w:w="1557" w:type="dxa"/>
            <w:tcBorders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077D81B0" w14:textId="77777777" w:rsidR="00DF47C7" w:rsidRPr="004A244D" w:rsidRDefault="00AD59C1">
            <w:pPr>
              <w:pStyle w:val="TableParagraph"/>
              <w:spacing w:before="46"/>
              <w:ind w:left="97"/>
              <w:rPr>
                <w:sz w:val="20"/>
              </w:rPr>
            </w:pPr>
            <w:r w:rsidRPr="004A244D">
              <w:rPr>
                <w:w w:val="99"/>
                <w:sz w:val="20"/>
              </w:rPr>
              <w:t>€</w:t>
            </w:r>
          </w:p>
        </w:tc>
        <w:tc>
          <w:tcPr>
            <w:tcW w:w="1488" w:type="dxa"/>
            <w:tcBorders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74E4F50E" w14:textId="77777777" w:rsidR="00DF47C7" w:rsidRPr="004A244D" w:rsidRDefault="00AD59C1">
            <w:pPr>
              <w:pStyle w:val="TableParagraph"/>
              <w:spacing w:before="46"/>
              <w:ind w:left="100"/>
              <w:rPr>
                <w:sz w:val="20"/>
              </w:rPr>
            </w:pPr>
            <w:r w:rsidRPr="004A244D">
              <w:rPr>
                <w:w w:val="99"/>
                <w:sz w:val="20"/>
              </w:rPr>
              <w:t>€</w:t>
            </w:r>
          </w:p>
        </w:tc>
        <w:tc>
          <w:tcPr>
            <w:tcW w:w="1567" w:type="dxa"/>
            <w:tcBorders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14:paraId="0E9A1C2A" w14:textId="77777777" w:rsidR="00DF47C7" w:rsidRPr="004A244D" w:rsidRDefault="00AD59C1">
            <w:pPr>
              <w:pStyle w:val="TableParagraph"/>
              <w:spacing w:before="46"/>
              <w:ind w:left="101"/>
              <w:rPr>
                <w:sz w:val="20"/>
              </w:rPr>
            </w:pPr>
            <w:r w:rsidRPr="004A244D">
              <w:rPr>
                <w:w w:val="99"/>
                <w:sz w:val="20"/>
              </w:rPr>
              <w:t>€</w:t>
            </w:r>
          </w:p>
        </w:tc>
      </w:tr>
      <w:tr w:rsidR="00DF47C7" w:rsidRPr="004A244D" w14:paraId="2220F2A4" w14:textId="77777777">
        <w:trPr>
          <w:trHeight w:val="392"/>
        </w:trPr>
        <w:tc>
          <w:tcPr>
            <w:tcW w:w="2256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14:paraId="66522A3D" w14:textId="77777777" w:rsidR="00DF47C7" w:rsidRPr="004A244D" w:rsidRDefault="00AD59C1">
            <w:pPr>
              <w:pStyle w:val="TableParagraph"/>
              <w:spacing w:before="56"/>
              <w:ind w:left="85"/>
              <w:rPr>
                <w:sz w:val="20"/>
              </w:rPr>
            </w:pPr>
            <w:r w:rsidRPr="004A244D">
              <w:rPr>
                <w:sz w:val="20"/>
              </w:rPr>
              <w:t xml:space="preserve">CAT. ID: </w:t>
            </w:r>
            <w:r w:rsidR="00655A5C" w:rsidRPr="004A244D">
              <w:rPr>
                <w:b/>
                <w:sz w:val="20"/>
              </w:rPr>
              <w:t xml:space="preserve">IA.04 </w:t>
            </w:r>
            <w:r w:rsidRPr="004A244D">
              <w:rPr>
                <w:sz w:val="20"/>
              </w:rPr>
              <w:t xml:space="preserve">(1° </w:t>
            </w:r>
            <w:proofErr w:type="spellStart"/>
            <w:r w:rsidRPr="004A244D">
              <w:rPr>
                <w:sz w:val="20"/>
              </w:rPr>
              <w:t>Serv</w:t>
            </w:r>
            <w:proofErr w:type="spellEnd"/>
            <w:r w:rsidRPr="004A244D">
              <w:rPr>
                <w:sz w:val="20"/>
              </w:rPr>
              <w:t xml:space="preserve">.) </w:t>
            </w:r>
            <w:r w:rsidRPr="004A244D">
              <w:rPr>
                <w:sz w:val="20"/>
                <w:vertAlign w:val="superscript"/>
              </w:rPr>
              <w:t>(4)</w:t>
            </w:r>
          </w:p>
        </w:tc>
        <w:tc>
          <w:tcPr>
            <w:tcW w:w="1426" w:type="dxa"/>
            <w:vMerge w:val="restart"/>
            <w:tcBorders>
              <w:top w:val="single" w:sz="12" w:space="0" w:color="000000"/>
              <w:left w:val="single" w:sz="2" w:space="0" w:color="000000"/>
              <w:right w:val="single" w:sz="2" w:space="0" w:color="000000"/>
            </w:tcBorders>
            <w:shd w:val="clear" w:color="auto" w:fill="D9D9D9"/>
          </w:tcPr>
          <w:p w14:paraId="792B641D" w14:textId="77777777" w:rsidR="00DF47C7" w:rsidRPr="004A244D" w:rsidRDefault="00AD59C1">
            <w:pPr>
              <w:pStyle w:val="TableParagraph"/>
              <w:spacing w:before="135"/>
              <w:ind w:left="81" w:right="46"/>
              <w:jc w:val="center"/>
              <w:rPr>
                <w:sz w:val="19"/>
              </w:rPr>
            </w:pPr>
            <w:proofErr w:type="gramStart"/>
            <w:r w:rsidRPr="004A244D">
              <w:rPr>
                <w:sz w:val="19"/>
              </w:rPr>
              <w:t>in</w:t>
            </w:r>
            <w:proofErr w:type="gramEnd"/>
            <w:r w:rsidRPr="004A244D">
              <w:rPr>
                <w:sz w:val="19"/>
              </w:rPr>
              <w:t xml:space="preserve"> totale</w:t>
            </w:r>
          </w:p>
          <w:p w14:paraId="10AC9357" w14:textId="77777777" w:rsidR="00DF47C7" w:rsidRPr="004A244D" w:rsidRDefault="00AD59C1">
            <w:pPr>
              <w:pStyle w:val="TableParagraph"/>
              <w:spacing w:before="34"/>
              <w:ind w:left="81" w:right="49"/>
              <w:jc w:val="center"/>
              <w:rPr>
                <w:sz w:val="19"/>
              </w:rPr>
            </w:pPr>
            <w:r w:rsidRPr="004A244D">
              <w:rPr>
                <w:sz w:val="19"/>
              </w:rPr>
              <w:lastRenderedPageBreak/>
              <w:t xml:space="preserve">€ </w:t>
            </w:r>
            <w:r w:rsidR="00655A5C" w:rsidRPr="004A244D">
              <w:rPr>
                <w:sz w:val="19"/>
              </w:rPr>
              <w:t>12.857.583,21</w:t>
            </w:r>
          </w:p>
        </w:tc>
        <w:tc>
          <w:tcPr>
            <w:tcW w:w="1269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14:paraId="479D2C2C" w14:textId="77777777" w:rsidR="00DF47C7" w:rsidRPr="004A244D" w:rsidRDefault="00AD59C1">
            <w:pPr>
              <w:pStyle w:val="TableParagraph"/>
              <w:spacing w:before="56"/>
              <w:ind w:left="96"/>
              <w:rPr>
                <w:sz w:val="20"/>
              </w:rPr>
            </w:pPr>
            <w:r w:rsidRPr="004A244D">
              <w:rPr>
                <w:w w:val="99"/>
                <w:sz w:val="20"/>
              </w:rPr>
              <w:lastRenderedPageBreak/>
              <w:t>€</w:t>
            </w:r>
          </w:p>
        </w:tc>
        <w:tc>
          <w:tcPr>
            <w:tcW w:w="1557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14:paraId="73B47D55" w14:textId="77777777" w:rsidR="00DF47C7" w:rsidRPr="004A244D" w:rsidRDefault="00AD59C1">
            <w:pPr>
              <w:pStyle w:val="TableParagraph"/>
              <w:spacing w:before="56"/>
              <w:ind w:left="97"/>
              <w:rPr>
                <w:sz w:val="20"/>
              </w:rPr>
            </w:pPr>
            <w:r w:rsidRPr="004A244D">
              <w:rPr>
                <w:w w:val="99"/>
                <w:sz w:val="20"/>
              </w:rPr>
              <w:t>€</w:t>
            </w:r>
          </w:p>
        </w:tc>
        <w:tc>
          <w:tcPr>
            <w:tcW w:w="1488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14:paraId="6E390E8D" w14:textId="77777777" w:rsidR="00DF47C7" w:rsidRPr="004A244D" w:rsidRDefault="00AD59C1">
            <w:pPr>
              <w:pStyle w:val="TableParagraph"/>
              <w:spacing w:before="56"/>
              <w:ind w:left="100"/>
              <w:rPr>
                <w:sz w:val="20"/>
              </w:rPr>
            </w:pPr>
            <w:r w:rsidRPr="004A244D">
              <w:rPr>
                <w:w w:val="99"/>
                <w:sz w:val="20"/>
              </w:rPr>
              <w:t>€</w:t>
            </w:r>
          </w:p>
        </w:tc>
        <w:tc>
          <w:tcPr>
            <w:tcW w:w="1567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D9D9D9"/>
          </w:tcPr>
          <w:p w14:paraId="1DF02DFD" w14:textId="77777777" w:rsidR="00DF47C7" w:rsidRPr="004A244D" w:rsidRDefault="00AD59C1">
            <w:pPr>
              <w:pStyle w:val="TableParagraph"/>
              <w:spacing w:before="56"/>
              <w:ind w:left="101"/>
              <w:rPr>
                <w:sz w:val="20"/>
              </w:rPr>
            </w:pPr>
            <w:r w:rsidRPr="004A244D">
              <w:rPr>
                <w:w w:val="99"/>
                <w:sz w:val="20"/>
              </w:rPr>
              <w:t>€</w:t>
            </w:r>
          </w:p>
        </w:tc>
      </w:tr>
      <w:tr w:rsidR="00DF47C7" w:rsidRPr="004A244D" w14:paraId="361D2A5F" w14:textId="77777777">
        <w:trPr>
          <w:trHeight w:val="397"/>
        </w:trPr>
        <w:tc>
          <w:tcPr>
            <w:tcW w:w="225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14:paraId="65094C1A" w14:textId="77777777" w:rsidR="00DF47C7" w:rsidRPr="004A244D" w:rsidRDefault="00AD59C1">
            <w:pPr>
              <w:pStyle w:val="TableParagraph"/>
              <w:spacing w:before="59"/>
              <w:ind w:left="85"/>
              <w:rPr>
                <w:sz w:val="20"/>
              </w:rPr>
            </w:pPr>
            <w:r w:rsidRPr="004A244D">
              <w:rPr>
                <w:sz w:val="20"/>
              </w:rPr>
              <w:lastRenderedPageBreak/>
              <w:t xml:space="preserve">CAT. ID: </w:t>
            </w:r>
            <w:r w:rsidR="00655A5C" w:rsidRPr="004A244D">
              <w:rPr>
                <w:b/>
                <w:sz w:val="20"/>
              </w:rPr>
              <w:t xml:space="preserve">IA.04 </w:t>
            </w:r>
            <w:r w:rsidRPr="004A244D">
              <w:rPr>
                <w:sz w:val="20"/>
              </w:rPr>
              <w:t xml:space="preserve">(2° </w:t>
            </w:r>
            <w:proofErr w:type="spellStart"/>
            <w:r w:rsidRPr="004A244D">
              <w:rPr>
                <w:sz w:val="20"/>
              </w:rPr>
              <w:t>Serv</w:t>
            </w:r>
            <w:proofErr w:type="spellEnd"/>
            <w:r w:rsidRPr="004A244D">
              <w:rPr>
                <w:sz w:val="20"/>
              </w:rPr>
              <w:t xml:space="preserve">.) </w:t>
            </w:r>
            <w:r w:rsidRPr="004A244D">
              <w:rPr>
                <w:sz w:val="20"/>
                <w:vertAlign w:val="superscript"/>
              </w:rPr>
              <w:t>(4)</w:t>
            </w:r>
          </w:p>
        </w:tc>
        <w:tc>
          <w:tcPr>
            <w:tcW w:w="1426" w:type="dxa"/>
            <w:vMerge/>
            <w:tcBorders>
              <w:top w:val="nil"/>
              <w:left w:val="single" w:sz="2" w:space="0" w:color="000000"/>
              <w:right w:val="single" w:sz="2" w:space="0" w:color="000000"/>
            </w:tcBorders>
            <w:shd w:val="clear" w:color="auto" w:fill="D9D9D9"/>
          </w:tcPr>
          <w:p w14:paraId="30B96913" w14:textId="77777777" w:rsidR="00DF47C7" w:rsidRPr="004A244D" w:rsidRDefault="00DF47C7">
            <w:pPr>
              <w:rPr>
                <w:sz w:val="2"/>
                <w:szCs w:val="2"/>
              </w:rPr>
            </w:pPr>
          </w:p>
        </w:tc>
        <w:tc>
          <w:tcPr>
            <w:tcW w:w="1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14:paraId="5400B965" w14:textId="77777777" w:rsidR="00DF47C7" w:rsidRPr="004A244D" w:rsidRDefault="00AD59C1">
            <w:pPr>
              <w:pStyle w:val="TableParagraph"/>
              <w:spacing w:before="59"/>
              <w:ind w:left="96"/>
              <w:rPr>
                <w:sz w:val="20"/>
              </w:rPr>
            </w:pPr>
            <w:r w:rsidRPr="004A244D">
              <w:rPr>
                <w:w w:val="99"/>
                <w:sz w:val="20"/>
              </w:rPr>
              <w:t>€</w:t>
            </w:r>
          </w:p>
        </w:tc>
        <w:tc>
          <w:tcPr>
            <w:tcW w:w="1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14:paraId="3AD53A13" w14:textId="77777777" w:rsidR="00DF47C7" w:rsidRPr="004A244D" w:rsidRDefault="00AD59C1">
            <w:pPr>
              <w:pStyle w:val="TableParagraph"/>
              <w:spacing w:before="59"/>
              <w:ind w:left="97"/>
              <w:rPr>
                <w:sz w:val="20"/>
              </w:rPr>
            </w:pPr>
            <w:r w:rsidRPr="004A244D">
              <w:rPr>
                <w:w w:val="99"/>
                <w:sz w:val="20"/>
              </w:rPr>
              <w:t>€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14:paraId="2121B156" w14:textId="77777777" w:rsidR="00DF47C7" w:rsidRPr="004A244D" w:rsidRDefault="00AD59C1">
            <w:pPr>
              <w:pStyle w:val="TableParagraph"/>
              <w:spacing w:before="59"/>
              <w:ind w:left="100"/>
              <w:rPr>
                <w:sz w:val="20"/>
              </w:rPr>
            </w:pPr>
            <w:r w:rsidRPr="004A244D">
              <w:rPr>
                <w:w w:val="99"/>
                <w:sz w:val="20"/>
              </w:rPr>
              <w:t>€</w:t>
            </w:r>
          </w:p>
        </w:tc>
        <w:tc>
          <w:tcPr>
            <w:tcW w:w="1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D9D9D9"/>
          </w:tcPr>
          <w:p w14:paraId="249D0031" w14:textId="77777777" w:rsidR="00DF47C7" w:rsidRPr="004A244D" w:rsidRDefault="00AD59C1">
            <w:pPr>
              <w:pStyle w:val="TableParagraph"/>
              <w:spacing w:before="59"/>
              <w:ind w:left="101"/>
              <w:rPr>
                <w:sz w:val="20"/>
              </w:rPr>
            </w:pPr>
            <w:r w:rsidRPr="004A244D">
              <w:rPr>
                <w:w w:val="99"/>
                <w:sz w:val="20"/>
              </w:rPr>
              <w:t>€</w:t>
            </w:r>
          </w:p>
        </w:tc>
      </w:tr>
    </w:tbl>
    <w:p w14:paraId="17EF5ECC" w14:textId="77777777" w:rsidR="00DF47C7" w:rsidRPr="004A244D" w:rsidRDefault="00DF47C7">
      <w:pPr>
        <w:pStyle w:val="Corpotesto"/>
        <w:spacing w:before="7"/>
        <w:ind w:left="0"/>
        <w:jc w:val="left"/>
        <w:rPr>
          <w:b/>
          <w:i/>
          <w:sz w:val="25"/>
        </w:rPr>
      </w:pPr>
    </w:p>
    <w:tbl>
      <w:tblPr>
        <w:tblW w:w="0" w:type="auto"/>
        <w:tblInd w:w="72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3"/>
        <w:gridCol w:w="1270"/>
        <w:gridCol w:w="1558"/>
        <w:gridCol w:w="1489"/>
        <w:gridCol w:w="1568"/>
      </w:tblGrid>
      <w:tr w:rsidR="00DF47C7" w:rsidRPr="004A244D" w14:paraId="71B93630" w14:textId="77777777">
        <w:trPr>
          <w:trHeight w:val="395"/>
        </w:trPr>
        <w:tc>
          <w:tcPr>
            <w:tcW w:w="3683" w:type="dxa"/>
            <w:tcBorders>
              <w:bottom w:val="single" w:sz="4" w:space="0" w:color="000000"/>
              <w:right w:val="single" w:sz="2" w:space="0" w:color="000000"/>
            </w:tcBorders>
          </w:tcPr>
          <w:p w14:paraId="55147B3F" w14:textId="77777777" w:rsidR="00DF47C7" w:rsidRPr="004A244D" w:rsidRDefault="00AD59C1">
            <w:pPr>
              <w:pStyle w:val="TableParagraph"/>
              <w:spacing w:before="56"/>
              <w:ind w:left="115"/>
              <w:rPr>
                <w:b/>
                <w:sz w:val="20"/>
              </w:rPr>
            </w:pPr>
            <w:r w:rsidRPr="004A244D">
              <w:rPr>
                <w:b/>
                <w:sz w:val="20"/>
              </w:rPr>
              <w:t xml:space="preserve">III.2.3 </w:t>
            </w:r>
            <w:proofErr w:type="spellStart"/>
            <w:r w:rsidRPr="004A244D">
              <w:rPr>
                <w:b/>
                <w:sz w:val="20"/>
              </w:rPr>
              <w:t>lett</w:t>
            </w:r>
            <w:proofErr w:type="spellEnd"/>
            <w:r w:rsidRPr="004A244D">
              <w:rPr>
                <w:b/>
                <w:sz w:val="20"/>
              </w:rPr>
              <w:t>. g) punto del bando - personale</w:t>
            </w:r>
          </w:p>
        </w:tc>
        <w:tc>
          <w:tcPr>
            <w:tcW w:w="127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DC8F023" w14:textId="77777777" w:rsidR="00DF47C7" w:rsidRPr="004A244D" w:rsidRDefault="00AD59C1">
            <w:pPr>
              <w:pStyle w:val="TableParagraph"/>
              <w:spacing w:before="56"/>
              <w:ind w:left="95"/>
              <w:rPr>
                <w:sz w:val="20"/>
              </w:rPr>
            </w:pPr>
            <w:r w:rsidRPr="004A244D">
              <w:rPr>
                <w:sz w:val="20"/>
              </w:rPr>
              <w:t>N.</w:t>
            </w:r>
          </w:p>
        </w:tc>
        <w:tc>
          <w:tcPr>
            <w:tcW w:w="155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0B136CB" w14:textId="77777777" w:rsidR="00DF47C7" w:rsidRPr="004A244D" w:rsidRDefault="00AD59C1">
            <w:pPr>
              <w:pStyle w:val="TableParagraph"/>
              <w:spacing w:before="56"/>
              <w:ind w:left="95"/>
              <w:rPr>
                <w:sz w:val="20"/>
              </w:rPr>
            </w:pPr>
            <w:r w:rsidRPr="004A244D">
              <w:rPr>
                <w:w w:val="99"/>
                <w:sz w:val="20"/>
              </w:rPr>
              <w:t>N</w:t>
            </w:r>
          </w:p>
        </w:tc>
        <w:tc>
          <w:tcPr>
            <w:tcW w:w="148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98FFFE8" w14:textId="77777777" w:rsidR="00DF47C7" w:rsidRPr="004A244D" w:rsidRDefault="00AD59C1">
            <w:pPr>
              <w:pStyle w:val="TableParagraph"/>
              <w:spacing w:before="56"/>
              <w:ind w:left="97"/>
              <w:rPr>
                <w:sz w:val="20"/>
              </w:rPr>
            </w:pPr>
            <w:r w:rsidRPr="004A244D">
              <w:rPr>
                <w:w w:val="99"/>
                <w:sz w:val="20"/>
              </w:rPr>
              <w:t>N</w:t>
            </w:r>
          </w:p>
        </w:tc>
        <w:tc>
          <w:tcPr>
            <w:tcW w:w="1568" w:type="dxa"/>
            <w:tcBorders>
              <w:left w:val="single" w:sz="2" w:space="0" w:color="000000"/>
              <w:bottom w:val="single" w:sz="4" w:space="0" w:color="000000"/>
            </w:tcBorders>
          </w:tcPr>
          <w:p w14:paraId="0459525C" w14:textId="77777777" w:rsidR="00DF47C7" w:rsidRPr="004A244D" w:rsidRDefault="00AD59C1">
            <w:pPr>
              <w:pStyle w:val="TableParagraph"/>
              <w:spacing w:before="56"/>
              <w:ind w:left="97"/>
              <w:rPr>
                <w:sz w:val="20"/>
              </w:rPr>
            </w:pPr>
            <w:r w:rsidRPr="004A244D">
              <w:rPr>
                <w:w w:val="99"/>
                <w:sz w:val="20"/>
              </w:rPr>
              <w:t>N</w:t>
            </w:r>
          </w:p>
        </w:tc>
      </w:tr>
    </w:tbl>
    <w:p w14:paraId="6960B410" w14:textId="77777777" w:rsidR="000C7722" w:rsidRPr="004A244D" w:rsidRDefault="000C7722">
      <w:pPr>
        <w:spacing w:before="42"/>
        <w:ind w:left="672"/>
        <w:rPr>
          <w:sz w:val="18"/>
        </w:rPr>
      </w:pPr>
    </w:p>
    <w:p w14:paraId="3DE8C7EB" w14:textId="77777777" w:rsidR="000C7722" w:rsidRPr="004A244D" w:rsidRDefault="000C7722">
      <w:pPr>
        <w:spacing w:before="42"/>
        <w:ind w:left="672"/>
        <w:rPr>
          <w:sz w:val="18"/>
        </w:rPr>
      </w:pPr>
      <w:r w:rsidRPr="004A244D">
        <w:rPr>
          <w:sz w:val="18"/>
        </w:rPr>
        <w:t>__________________________________________________________________</w:t>
      </w:r>
    </w:p>
    <w:p w14:paraId="264A50BF" w14:textId="77777777" w:rsidR="00DF47C7" w:rsidRPr="004A244D" w:rsidRDefault="00AD59C1">
      <w:pPr>
        <w:spacing w:before="42"/>
        <w:ind w:left="672"/>
        <w:rPr>
          <w:sz w:val="18"/>
        </w:rPr>
      </w:pPr>
      <w:r w:rsidRPr="004A244D">
        <w:rPr>
          <w:sz w:val="18"/>
        </w:rPr>
        <w:t>N.B. barrare e/o modificare le parti di testo non attinenti al caso di specie e alla situazione dichiarata;</w:t>
      </w:r>
    </w:p>
    <w:p w14:paraId="0C088914" w14:textId="77777777" w:rsidR="00DF47C7" w:rsidRPr="004A244D" w:rsidRDefault="00AD59C1">
      <w:pPr>
        <w:spacing w:before="92"/>
        <w:ind w:left="672"/>
        <w:rPr>
          <w:sz w:val="18"/>
        </w:rPr>
      </w:pPr>
      <w:r w:rsidRPr="004A244D">
        <w:rPr>
          <w:sz w:val="18"/>
        </w:rPr>
        <w:t>* In caso Consorziate esecutrici o Ausiliarie in numero maggiore delle colonne previste, modificare la tabella aggiungendo le altre.</w:t>
      </w:r>
    </w:p>
    <w:p w14:paraId="3E7F8800" w14:textId="77777777" w:rsidR="00DF47C7" w:rsidRPr="004A244D" w:rsidRDefault="00AD59C1">
      <w:pPr>
        <w:spacing w:before="93"/>
        <w:ind w:left="672"/>
        <w:rPr>
          <w:sz w:val="18"/>
        </w:rPr>
      </w:pPr>
      <w:r w:rsidRPr="004A244D">
        <w:rPr>
          <w:position w:val="5"/>
          <w:sz w:val="12"/>
        </w:rPr>
        <w:t xml:space="preserve">(1) </w:t>
      </w:r>
      <w:r w:rsidRPr="004A244D">
        <w:rPr>
          <w:sz w:val="18"/>
        </w:rPr>
        <w:t>Riportare la denominazione dell’Operatore Economico.</w:t>
      </w:r>
    </w:p>
    <w:p w14:paraId="3D9149A2" w14:textId="77777777" w:rsidR="00DF47C7" w:rsidRPr="004A244D" w:rsidRDefault="00AD59C1">
      <w:pPr>
        <w:spacing w:before="95" w:line="276" w:lineRule="auto"/>
        <w:ind w:left="843" w:right="1128" w:hanging="171"/>
        <w:rPr>
          <w:sz w:val="18"/>
        </w:rPr>
      </w:pPr>
      <w:r w:rsidRPr="004A244D">
        <w:rPr>
          <w:position w:val="5"/>
          <w:sz w:val="12"/>
        </w:rPr>
        <w:t xml:space="preserve">(2) </w:t>
      </w:r>
      <w:r w:rsidRPr="004A244D">
        <w:rPr>
          <w:sz w:val="18"/>
        </w:rPr>
        <w:t>Riportare l’importo del fatturato globale minimo complessivo per servizi di ingegneria relativo ai migliori tre degli ultimi cinque esercizi disponibili antecedenti la data di pubblicazione del bando di gara.</w:t>
      </w:r>
    </w:p>
    <w:p w14:paraId="09C29955" w14:textId="77777777" w:rsidR="00DF47C7" w:rsidRPr="004A244D" w:rsidRDefault="00AD59C1">
      <w:pPr>
        <w:spacing w:before="58" w:line="278" w:lineRule="auto"/>
        <w:ind w:left="843" w:right="1128" w:hanging="171"/>
        <w:rPr>
          <w:sz w:val="18"/>
        </w:rPr>
      </w:pPr>
      <w:r w:rsidRPr="004A244D">
        <w:rPr>
          <w:position w:val="5"/>
          <w:sz w:val="12"/>
        </w:rPr>
        <w:t xml:space="preserve">(3) </w:t>
      </w:r>
      <w:r w:rsidRPr="004A244D">
        <w:rPr>
          <w:sz w:val="18"/>
        </w:rPr>
        <w:t>Riportare l’importo dei servizi svolti dal concorrente (suddivisi per categoria e ID) al fine di dichiarare il possesso del requisito di partecipazione.</w:t>
      </w:r>
    </w:p>
    <w:p w14:paraId="4D7A60C5" w14:textId="23DBD55A" w:rsidR="00DD2B66" w:rsidRPr="00074126" w:rsidRDefault="00AD59C1" w:rsidP="00074126">
      <w:pPr>
        <w:spacing w:before="57" w:line="276" w:lineRule="auto"/>
        <w:ind w:left="843" w:right="1128" w:hanging="145"/>
        <w:rPr>
          <w:rFonts w:asciiTheme="minorHAnsi" w:hAnsiTheme="minorHAnsi" w:cstheme="minorHAnsi"/>
          <w:sz w:val="16"/>
          <w:szCs w:val="16"/>
        </w:rPr>
      </w:pPr>
      <w:r w:rsidRPr="004A244D">
        <w:rPr>
          <w:position w:val="5"/>
          <w:sz w:val="12"/>
        </w:rPr>
        <w:t xml:space="preserve">(4) </w:t>
      </w:r>
      <w:r w:rsidRPr="004A244D">
        <w:rPr>
          <w:sz w:val="18"/>
        </w:rPr>
        <w:t>Riportare l’importo dei “due servizi” di punta svolti dal concorrente (suddivisi per categoria e ID) al fine di dichiarare il possesso del requisito di partecipazione. Il sing</w:t>
      </w:r>
      <w:r w:rsidR="00074126">
        <w:rPr>
          <w:sz w:val="18"/>
        </w:rPr>
        <w:t>olo servizio non è frazionabile</w:t>
      </w:r>
    </w:p>
    <w:sectPr w:rsidR="00DD2B66" w:rsidRPr="00074126" w:rsidSect="00FE34DE">
      <w:pgSz w:w="11910" w:h="16850"/>
      <w:pgMar w:top="860" w:right="0" w:bottom="760" w:left="459" w:header="0" w:footer="56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6BC636" w14:textId="77777777" w:rsidR="00A92302" w:rsidRDefault="00A92302">
      <w:r>
        <w:separator/>
      </w:r>
    </w:p>
  </w:endnote>
  <w:endnote w:type="continuationSeparator" w:id="0">
    <w:p w14:paraId="57912E90" w14:textId="77777777" w:rsidR="00A92302" w:rsidRDefault="00A923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4D05D4" w14:textId="14A5ECEA" w:rsidR="00A92302" w:rsidRDefault="008F7F64">
    <w:pPr>
      <w:pStyle w:val="Corpotesto"/>
      <w:spacing w:line="14" w:lineRule="auto"/>
      <w:ind w:left="0"/>
      <w:jc w:val="left"/>
      <w:rPr>
        <w:sz w:val="20"/>
      </w:rPr>
    </w:pPr>
    <w:r>
      <w:pict w14:anchorId="47EDDA53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55.6pt;margin-top:802.25pt;width:432.05pt;height:11pt;z-index:-251656192;mso-position-horizontal-relative:page;mso-position-vertical-relative:page;mso-width-relative:page;mso-height-relative:page" filled="f" stroked="f">
          <v:textbox style="mso-next-textbox:#_x0000_s1026" inset="0,0,0,0">
            <w:txbxContent>
              <w:p w14:paraId="02237B72" w14:textId="77777777" w:rsidR="00A92302" w:rsidRDefault="00A92302">
                <w:pPr>
                  <w:spacing w:line="203" w:lineRule="exact"/>
                  <w:ind w:left="20"/>
                  <w:rPr>
                    <w:sz w:val="18"/>
                  </w:rPr>
                </w:pPr>
                <w:r>
                  <w:rPr>
                    <w:sz w:val="18"/>
                  </w:rPr>
                  <w:t>SERVIZIO DI VERIFICA DEL</w:t>
                </w:r>
                <w:r w:rsidRPr="00932B9E">
                  <w:rPr>
                    <w:sz w:val="18"/>
                  </w:rPr>
                  <w:t xml:space="preserve"> PROGETTO</w:t>
                </w:r>
                <w:r>
                  <w:rPr>
                    <w:sz w:val="18"/>
                  </w:rPr>
                  <w:t xml:space="preserve"> ESECUTIVO DEL </w:t>
                </w:r>
                <w:r w:rsidRPr="00932B9E">
                  <w:rPr>
                    <w:sz w:val="18"/>
                  </w:rPr>
                  <w:t xml:space="preserve">NUOVO COMPRENSORIO “LA COMINA” </w:t>
                </w:r>
                <w:r>
                  <w:rPr>
                    <w:sz w:val="18"/>
                  </w:rPr>
                  <w:t>IN SAN QUIRINO (PN).</w:t>
                </w:r>
              </w:p>
            </w:txbxContent>
          </v:textbox>
          <w10:wrap anchorx="page" anchory="page"/>
        </v:shape>
      </w:pict>
    </w:r>
    <w:r>
      <w:pict w14:anchorId="0ADD7BB2">
        <v:line id="_x0000_s1025" style="position:absolute;z-index:-251657216;mso-position-horizontal-relative:page;mso-position-vertical-relative:page;mso-width-relative:page;mso-height-relative:page" from="55.2pt,800.1pt" to="540.1pt,800.1pt" strokeweight=".48pt">
          <w10:wrap anchorx="page" anchory="page"/>
        </v:lin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802073" w14:textId="77777777" w:rsidR="00A92302" w:rsidRDefault="00A92302">
      <w:r>
        <w:separator/>
      </w:r>
    </w:p>
  </w:footnote>
  <w:footnote w:type="continuationSeparator" w:id="0">
    <w:p w14:paraId="751F887D" w14:textId="77777777" w:rsidR="00A92302" w:rsidRDefault="00A923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813A4B87"/>
    <w:multiLevelType w:val="multilevel"/>
    <w:tmpl w:val="813A4B87"/>
    <w:lvl w:ilvl="0">
      <w:numFmt w:val="bullet"/>
      <w:lvlText w:val=""/>
      <w:lvlJc w:val="left"/>
      <w:pPr>
        <w:ind w:left="256" w:hanging="183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1">
      <w:numFmt w:val="bullet"/>
      <w:lvlText w:val="•"/>
      <w:lvlJc w:val="left"/>
      <w:pPr>
        <w:ind w:left="807" w:hanging="183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1354" w:hanging="183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1901" w:hanging="183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2448" w:hanging="183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2995" w:hanging="183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3542" w:hanging="183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4089" w:hanging="183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4636" w:hanging="183"/>
      </w:pPr>
      <w:rPr>
        <w:rFonts w:hint="default"/>
        <w:lang w:val="it-IT" w:eastAsia="it-IT" w:bidi="it-IT"/>
      </w:rPr>
    </w:lvl>
  </w:abstractNum>
  <w:abstractNum w:abstractNumId="1" w15:restartNumberingAfterBreak="0">
    <w:nsid w:val="845B5372"/>
    <w:multiLevelType w:val="multilevel"/>
    <w:tmpl w:val="845B5372"/>
    <w:lvl w:ilvl="0">
      <w:start w:val="15"/>
      <w:numFmt w:val="decimal"/>
      <w:lvlText w:val="%1"/>
      <w:lvlJc w:val="left"/>
      <w:pPr>
        <w:ind w:left="1290" w:hanging="618"/>
      </w:pPr>
      <w:rPr>
        <w:rFonts w:hint="default"/>
        <w:lang w:val="it-IT" w:eastAsia="it-IT" w:bidi="it-IT"/>
      </w:rPr>
    </w:lvl>
    <w:lvl w:ilvl="1">
      <w:start w:val="3"/>
      <w:numFmt w:val="decimal"/>
      <w:lvlText w:val="%1.%2"/>
      <w:lvlJc w:val="left"/>
      <w:pPr>
        <w:ind w:left="1290" w:hanging="618"/>
      </w:pPr>
      <w:rPr>
        <w:rFonts w:hint="default"/>
        <w:lang w:val="it-IT" w:eastAsia="it-IT" w:bidi="it-IT"/>
      </w:rPr>
    </w:lvl>
    <w:lvl w:ilvl="2">
      <w:start w:val="1"/>
      <w:numFmt w:val="decimal"/>
      <w:lvlText w:val="%1.%2.%3"/>
      <w:lvlJc w:val="left"/>
      <w:pPr>
        <w:ind w:left="1290" w:hanging="618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it-IT" w:eastAsia="it-IT" w:bidi="it-IT"/>
      </w:rPr>
    </w:lvl>
    <w:lvl w:ilvl="3">
      <w:numFmt w:val="bullet"/>
      <w:lvlText w:val="•"/>
      <w:lvlJc w:val="left"/>
      <w:pPr>
        <w:ind w:left="4343" w:hanging="618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358" w:hanging="618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373" w:hanging="618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387" w:hanging="618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402" w:hanging="618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417" w:hanging="618"/>
      </w:pPr>
      <w:rPr>
        <w:rFonts w:hint="default"/>
        <w:lang w:val="it-IT" w:eastAsia="it-IT" w:bidi="it-IT"/>
      </w:rPr>
    </w:lvl>
  </w:abstractNum>
  <w:abstractNum w:abstractNumId="2" w15:restartNumberingAfterBreak="0">
    <w:nsid w:val="8461FADE"/>
    <w:multiLevelType w:val="multilevel"/>
    <w:tmpl w:val="8461FADE"/>
    <w:lvl w:ilvl="0">
      <w:numFmt w:val="bullet"/>
      <w:lvlText w:val=""/>
      <w:lvlJc w:val="left"/>
      <w:pPr>
        <w:ind w:left="256" w:hanging="183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1">
      <w:numFmt w:val="bullet"/>
      <w:lvlText w:val="•"/>
      <w:lvlJc w:val="left"/>
      <w:pPr>
        <w:ind w:left="807" w:hanging="183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1354" w:hanging="183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1901" w:hanging="183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2448" w:hanging="183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2995" w:hanging="183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3542" w:hanging="183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4089" w:hanging="183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4636" w:hanging="183"/>
      </w:pPr>
      <w:rPr>
        <w:rFonts w:hint="default"/>
        <w:lang w:val="it-IT" w:eastAsia="it-IT" w:bidi="it-IT"/>
      </w:rPr>
    </w:lvl>
  </w:abstractNum>
  <w:abstractNum w:abstractNumId="3" w15:restartNumberingAfterBreak="0">
    <w:nsid w:val="8CAEB125"/>
    <w:multiLevelType w:val="multilevel"/>
    <w:tmpl w:val="8CAEB125"/>
    <w:lvl w:ilvl="0">
      <w:start w:val="1"/>
      <w:numFmt w:val="lowerLetter"/>
      <w:lvlText w:val="%1."/>
      <w:lvlJc w:val="left"/>
      <w:pPr>
        <w:ind w:left="1239" w:hanging="284"/>
        <w:jc w:val="right"/>
      </w:pPr>
      <w:rPr>
        <w:rFonts w:hint="default"/>
        <w:w w:val="99"/>
        <w:lang w:val="it-IT" w:eastAsia="it-IT" w:bidi="it-IT"/>
      </w:rPr>
    </w:lvl>
    <w:lvl w:ilvl="1">
      <w:numFmt w:val="bullet"/>
      <w:lvlText w:val="•"/>
      <w:lvlJc w:val="left"/>
      <w:pPr>
        <w:ind w:left="2260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281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301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322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34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363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84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405" w:hanging="284"/>
      </w:pPr>
      <w:rPr>
        <w:rFonts w:hint="default"/>
        <w:lang w:val="it-IT" w:eastAsia="it-IT" w:bidi="it-IT"/>
      </w:rPr>
    </w:lvl>
  </w:abstractNum>
  <w:abstractNum w:abstractNumId="4" w15:restartNumberingAfterBreak="0">
    <w:nsid w:val="91995D4F"/>
    <w:multiLevelType w:val="multilevel"/>
    <w:tmpl w:val="91995D4F"/>
    <w:lvl w:ilvl="0">
      <w:numFmt w:val="bullet"/>
      <w:lvlText w:val="-"/>
      <w:lvlJc w:val="left"/>
      <w:pPr>
        <w:ind w:left="956" w:hanging="284"/>
      </w:pPr>
      <w:rPr>
        <w:rFonts w:ascii="Garamond" w:eastAsia="Garamond" w:hAnsi="Garamond" w:cs="Garamond" w:hint="default"/>
        <w:b/>
        <w:bCs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008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057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105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54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0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51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00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49" w:hanging="284"/>
      </w:pPr>
      <w:rPr>
        <w:rFonts w:hint="default"/>
        <w:lang w:val="it-IT" w:eastAsia="it-IT" w:bidi="it-IT"/>
      </w:rPr>
    </w:lvl>
  </w:abstractNum>
  <w:abstractNum w:abstractNumId="5" w15:restartNumberingAfterBreak="0">
    <w:nsid w:val="91B69C97"/>
    <w:multiLevelType w:val="multilevel"/>
    <w:tmpl w:val="91B69C97"/>
    <w:lvl w:ilvl="0">
      <w:numFmt w:val="bullet"/>
      <w:lvlText w:val="-"/>
      <w:lvlJc w:val="left"/>
      <w:pPr>
        <w:ind w:left="830" w:hanging="360"/>
      </w:pPr>
      <w:rPr>
        <w:rFonts w:ascii="Calibri" w:eastAsia="Calibri" w:hAnsi="Calibri" w:cs="Calibri" w:hint="default"/>
        <w:spacing w:val="-11"/>
        <w:w w:val="100"/>
        <w:sz w:val="24"/>
        <w:szCs w:val="24"/>
        <w:lang w:val="it-IT" w:eastAsia="it-IT" w:bidi="it-IT"/>
      </w:rPr>
    </w:lvl>
    <w:lvl w:ilvl="1">
      <w:numFmt w:val="bullet"/>
      <w:lvlText w:val="•"/>
      <w:lvlJc w:val="left"/>
      <w:pPr>
        <w:ind w:left="1718" w:hanging="360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2596" w:hanging="360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474" w:hanging="360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352" w:hanging="360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230" w:hanging="360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108" w:hanging="360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6986" w:hanging="360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7864" w:hanging="360"/>
      </w:pPr>
      <w:rPr>
        <w:rFonts w:hint="default"/>
        <w:lang w:val="it-IT" w:eastAsia="it-IT" w:bidi="it-IT"/>
      </w:rPr>
    </w:lvl>
  </w:abstractNum>
  <w:abstractNum w:abstractNumId="6" w15:restartNumberingAfterBreak="0">
    <w:nsid w:val="9239341B"/>
    <w:multiLevelType w:val="multilevel"/>
    <w:tmpl w:val="9239341B"/>
    <w:lvl w:ilvl="0">
      <w:numFmt w:val="bullet"/>
      <w:lvlText w:val="-"/>
      <w:lvlJc w:val="left"/>
      <w:pPr>
        <w:ind w:left="956" w:hanging="284"/>
      </w:pPr>
      <w:rPr>
        <w:rFonts w:ascii="Garamond" w:eastAsia="Garamond" w:hAnsi="Garamond" w:cs="Garamond" w:hint="default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008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057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105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54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0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51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00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49" w:hanging="284"/>
      </w:pPr>
      <w:rPr>
        <w:rFonts w:hint="default"/>
        <w:lang w:val="it-IT" w:eastAsia="it-IT" w:bidi="it-IT"/>
      </w:rPr>
    </w:lvl>
  </w:abstractNum>
  <w:abstractNum w:abstractNumId="7" w15:restartNumberingAfterBreak="0">
    <w:nsid w:val="9288B902"/>
    <w:multiLevelType w:val="multilevel"/>
    <w:tmpl w:val="9288B902"/>
    <w:lvl w:ilvl="0">
      <w:numFmt w:val="bullet"/>
      <w:lvlText w:val=""/>
      <w:lvlJc w:val="left"/>
      <w:pPr>
        <w:ind w:left="379" w:hanging="215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1">
      <w:numFmt w:val="bullet"/>
      <w:lvlText w:val="•"/>
      <w:lvlJc w:val="left"/>
      <w:pPr>
        <w:ind w:left="915" w:hanging="215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1450" w:hanging="215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1985" w:hanging="215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2520" w:hanging="215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3055" w:hanging="215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3590" w:hanging="215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4125" w:hanging="215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4660" w:hanging="215"/>
      </w:pPr>
      <w:rPr>
        <w:rFonts w:hint="default"/>
        <w:lang w:val="it-IT" w:eastAsia="it-IT" w:bidi="it-IT"/>
      </w:rPr>
    </w:lvl>
  </w:abstractNum>
  <w:abstractNum w:abstractNumId="8" w15:restartNumberingAfterBreak="0">
    <w:nsid w:val="9377BC45"/>
    <w:multiLevelType w:val="multilevel"/>
    <w:tmpl w:val="9377BC45"/>
    <w:lvl w:ilvl="0">
      <w:numFmt w:val="bullet"/>
      <w:lvlText w:val="-"/>
      <w:lvlJc w:val="left"/>
      <w:pPr>
        <w:ind w:left="672" w:hanging="284"/>
      </w:pPr>
      <w:rPr>
        <w:rFonts w:ascii="Arial" w:eastAsia="Arial" w:hAnsi="Arial" w:cs="Arial" w:hint="default"/>
        <w:b/>
        <w:bCs/>
        <w:spacing w:val="-3"/>
        <w:w w:val="100"/>
        <w:sz w:val="18"/>
        <w:szCs w:val="18"/>
        <w:lang w:val="it-IT" w:eastAsia="it-IT" w:bidi="it-IT"/>
      </w:rPr>
    </w:lvl>
    <w:lvl w:ilvl="1">
      <w:numFmt w:val="bullet"/>
      <w:lvlText w:val="•"/>
      <w:lvlJc w:val="left"/>
      <w:pPr>
        <w:ind w:left="1756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2833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909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986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06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139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216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293" w:hanging="284"/>
      </w:pPr>
      <w:rPr>
        <w:rFonts w:hint="default"/>
        <w:lang w:val="it-IT" w:eastAsia="it-IT" w:bidi="it-IT"/>
      </w:rPr>
    </w:lvl>
  </w:abstractNum>
  <w:abstractNum w:abstractNumId="9" w15:restartNumberingAfterBreak="0">
    <w:nsid w:val="9ACF65A0"/>
    <w:multiLevelType w:val="multilevel"/>
    <w:tmpl w:val="9ACF65A0"/>
    <w:lvl w:ilvl="0">
      <w:numFmt w:val="bullet"/>
      <w:lvlText w:val=""/>
      <w:lvlJc w:val="left"/>
      <w:pPr>
        <w:ind w:left="672" w:hanging="284"/>
      </w:pPr>
      <w:rPr>
        <w:rFonts w:ascii="Symbol" w:eastAsia="Symbol" w:hAnsi="Symbol" w:cs="Symbol" w:hint="default"/>
        <w:w w:val="100"/>
        <w:sz w:val="21"/>
        <w:szCs w:val="21"/>
        <w:lang w:val="it-IT" w:eastAsia="it-IT" w:bidi="it-IT"/>
      </w:rPr>
    </w:lvl>
    <w:lvl w:ilvl="1">
      <w:numFmt w:val="bullet"/>
      <w:lvlText w:val="•"/>
      <w:lvlJc w:val="left"/>
      <w:pPr>
        <w:ind w:left="1756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2833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909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986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06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139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216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293" w:hanging="284"/>
      </w:pPr>
      <w:rPr>
        <w:rFonts w:hint="default"/>
        <w:lang w:val="it-IT" w:eastAsia="it-IT" w:bidi="it-IT"/>
      </w:rPr>
    </w:lvl>
  </w:abstractNum>
  <w:abstractNum w:abstractNumId="10" w15:restartNumberingAfterBreak="0">
    <w:nsid w:val="9C8AC8EF"/>
    <w:multiLevelType w:val="multilevel"/>
    <w:tmpl w:val="9C8AC8EF"/>
    <w:lvl w:ilvl="0">
      <w:numFmt w:val="bullet"/>
      <w:lvlText w:val=""/>
      <w:lvlJc w:val="left"/>
      <w:pPr>
        <w:ind w:left="1033" w:hanging="361"/>
      </w:pPr>
      <w:rPr>
        <w:rFonts w:ascii="Wingdings" w:eastAsia="Wingdings" w:hAnsi="Wingdings" w:cs="Wingdings" w:hint="default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080" w:hanging="361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121" w:hanging="361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161" w:hanging="361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202" w:hanging="361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43" w:hanging="361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83" w:hanging="361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24" w:hanging="361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65" w:hanging="361"/>
      </w:pPr>
      <w:rPr>
        <w:rFonts w:hint="default"/>
        <w:lang w:val="it-IT" w:eastAsia="it-IT" w:bidi="it-IT"/>
      </w:rPr>
    </w:lvl>
  </w:abstractNum>
  <w:abstractNum w:abstractNumId="11" w15:restartNumberingAfterBreak="0">
    <w:nsid w:val="9D5D7490"/>
    <w:multiLevelType w:val="multilevel"/>
    <w:tmpl w:val="9D5D7490"/>
    <w:lvl w:ilvl="0">
      <w:numFmt w:val="bullet"/>
      <w:lvlText w:val=""/>
      <w:lvlJc w:val="left"/>
      <w:pPr>
        <w:ind w:left="847" w:hanging="567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1">
      <w:numFmt w:val="bullet"/>
      <w:lvlText w:val="•"/>
      <w:lvlJc w:val="left"/>
      <w:pPr>
        <w:ind w:left="1718" w:hanging="567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2596" w:hanging="567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474" w:hanging="567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352" w:hanging="567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230" w:hanging="567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108" w:hanging="567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6986" w:hanging="567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7864" w:hanging="567"/>
      </w:pPr>
      <w:rPr>
        <w:rFonts w:hint="default"/>
        <w:lang w:val="it-IT" w:eastAsia="it-IT" w:bidi="it-IT"/>
      </w:rPr>
    </w:lvl>
  </w:abstractNum>
  <w:abstractNum w:abstractNumId="12" w15:restartNumberingAfterBreak="0">
    <w:nsid w:val="A0C93552"/>
    <w:multiLevelType w:val="multilevel"/>
    <w:tmpl w:val="A0C93552"/>
    <w:lvl w:ilvl="0">
      <w:numFmt w:val="bullet"/>
      <w:lvlText w:val="-"/>
      <w:lvlJc w:val="left"/>
      <w:pPr>
        <w:ind w:left="672" w:hanging="284"/>
      </w:pPr>
      <w:rPr>
        <w:rFonts w:ascii="Garamond" w:eastAsia="Garamond" w:hAnsi="Garamond" w:cs="Garamond" w:hint="default"/>
        <w:b/>
        <w:bCs/>
        <w:w w:val="99"/>
        <w:sz w:val="20"/>
        <w:szCs w:val="20"/>
        <w:lang w:val="it-IT" w:eastAsia="it-IT" w:bidi="it-IT"/>
      </w:rPr>
    </w:lvl>
    <w:lvl w:ilvl="1">
      <w:numFmt w:val="bullet"/>
      <w:lvlText w:val="•"/>
      <w:lvlJc w:val="left"/>
      <w:pPr>
        <w:ind w:left="1756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2833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909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986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06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139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216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293" w:hanging="284"/>
      </w:pPr>
      <w:rPr>
        <w:rFonts w:hint="default"/>
        <w:lang w:val="it-IT" w:eastAsia="it-IT" w:bidi="it-IT"/>
      </w:rPr>
    </w:lvl>
  </w:abstractNum>
  <w:abstractNum w:abstractNumId="13" w15:restartNumberingAfterBreak="0">
    <w:nsid w:val="A0F05207"/>
    <w:multiLevelType w:val="multilevel"/>
    <w:tmpl w:val="A0F05207"/>
    <w:lvl w:ilvl="0">
      <w:numFmt w:val="bullet"/>
      <w:lvlText w:val="•"/>
      <w:lvlJc w:val="left"/>
      <w:pPr>
        <w:ind w:left="901" w:hanging="229"/>
      </w:pPr>
      <w:rPr>
        <w:rFonts w:ascii="Times New Roman" w:eastAsia="Times New Roman" w:hAnsi="Times New Roman" w:cs="Times New Roman" w:hint="default"/>
        <w:w w:val="223"/>
        <w:sz w:val="22"/>
        <w:szCs w:val="22"/>
        <w:highlight w:val="lightGray"/>
        <w:lang w:val="it-IT" w:eastAsia="it-IT" w:bidi="it-IT"/>
      </w:rPr>
    </w:lvl>
    <w:lvl w:ilvl="1">
      <w:numFmt w:val="bullet"/>
      <w:lvlText w:val="•"/>
      <w:lvlJc w:val="left"/>
      <w:pPr>
        <w:ind w:left="1954" w:hanging="229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009" w:hanging="229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063" w:hanging="229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18" w:hanging="229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173" w:hanging="229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27" w:hanging="229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282" w:hanging="229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37" w:hanging="229"/>
      </w:pPr>
      <w:rPr>
        <w:rFonts w:hint="default"/>
        <w:lang w:val="it-IT" w:eastAsia="it-IT" w:bidi="it-IT"/>
      </w:rPr>
    </w:lvl>
  </w:abstractNum>
  <w:abstractNum w:abstractNumId="14" w15:restartNumberingAfterBreak="0">
    <w:nsid w:val="AAF3F3FA"/>
    <w:multiLevelType w:val="multilevel"/>
    <w:tmpl w:val="AAF3F3FA"/>
    <w:lvl w:ilvl="0">
      <w:start w:val="2"/>
      <w:numFmt w:val="upperLetter"/>
      <w:lvlText w:val="%1"/>
      <w:lvlJc w:val="left"/>
      <w:pPr>
        <w:ind w:left="847" w:hanging="567"/>
      </w:pPr>
      <w:rPr>
        <w:rFonts w:hint="default"/>
        <w:lang w:val="it-IT" w:eastAsia="it-IT" w:bidi="it-IT"/>
      </w:rPr>
    </w:lvl>
    <w:lvl w:ilvl="1">
      <w:start w:val="1"/>
      <w:numFmt w:val="decimal"/>
      <w:lvlText w:val="%1.%2)"/>
      <w:lvlJc w:val="left"/>
      <w:pPr>
        <w:ind w:left="847" w:hanging="567"/>
      </w:pPr>
      <w:rPr>
        <w:rFonts w:ascii="Calibri" w:eastAsia="Calibri" w:hAnsi="Calibri" w:cs="Calibri" w:hint="default"/>
        <w:b/>
        <w:bCs/>
        <w:spacing w:val="-3"/>
        <w:w w:val="100"/>
        <w:sz w:val="24"/>
        <w:szCs w:val="24"/>
        <w:lang w:val="it-IT" w:eastAsia="it-IT" w:bidi="it-IT"/>
      </w:rPr>
    </w:lvl>
    <w:lvl w:ilvl="2">
      <w:numFmt w:val="bullet"/>
      <w:lvlText w:val="•"/>
      <w:lvlJc w:val="left"/>
      <w:pPr>
        <w:ind w:left="2596" w:hanging="567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474" w:hanging="567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352" w:hanging="567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230" w:hanging="567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108" w:hanging="567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6986" w:hanging="567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7864" w:hanging="567"/>
      </w:pPr>
      <w:rPr>
        <w:rFonts w:hint="default"/>
        <w:lang w:val="it-IT" w:eastAsia="it-IT" w:bidi="it-IT"/>
      </w:rPr>
    </w:lvl>
  </w:abstractNum>
  <w:abstractNum w:abstractNumId="15" w15:restartNumberingAfterBreak="0">
    <w:nsid w:val="B0ED9BEA"/>
    <w:multiLevelType w:val="multilevel"/>
    <w:tmpl w:val="B0ED9BEA"/>
    <w:lvl w:ilvl="0">
      <w:numFmt w:val="bullet"/>
      <w:lvlText w:val=""/>
      <w:lvlJc w:val="left"/>
      <w:pPr>
        <w:ind w:left="672" w:hanging="284"/>
      </w:pPr>
      <w:rPr>
        <w:rFonts w:ascii="Symbol" w:eastAsia="Symbol" w:hAnsi="Symbol" w:cs="Symbol" w:hint="default"/>
        <w:w w:val="100"/>
        <w:sz w:val="21"/>
        <w:szCs w:val="21"/>
        <w:lang w:val="it-IT" w:eastAsia="it-IT" w:bidi="it-IT"/>
      </w:rPr>
    </w:lvl>
    <w:lvl w:ilvl="1">
      <w:numFmt w:val="bullet"/>
      <w:lvlText w:val="•"/>
      <w:lvlJc w:val="left"/>
      <w:pPr>
        <w:ind w:left="1756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2833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909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986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06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139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216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293" w:hanging="284"/>
      </w:pPr>
      <w:rPr>
        <w:rFonts w:hint="default"/>
        <w:lang w:val="it-IT" w:eastAsia="it-IT" w:bidi="it-IT"/>
      </w:rPr>
    </w:lvl>
  </w:abstractNum>
  <w:abstractNum w:abstractNumId="16" w15:restartNumberingAfterBreak="0">
    <w:nsid w:val="B0F1ACD9"/>
    <w:multiLevelType w:val="multilevel"/>
    <w:tmpl w:val="B0F1ACD9"/>
    <w:lvl w:ilvl="0">
      <w:numFmt w:val="bullet"/>
      <w:lvlText w:val="-"/>
      <w:lvlJc w:val="left"/>
      <w:pPr>
        <w:ind w:left="956" w:hanging="284"/>
      </w:pPr>
      <w:rPr>
        <w:rFonts w:ascii="Calibri" w:eastAsia="Calibri" w:hAnsi="Calibri" w:cs="Calibri" w:hint="default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008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057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105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54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0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51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00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49" w:hanging="284"/>
      </w:pPr>
      <w:rPr>
        <w:rFonts w:hint="default"/>
        <w:lang w:val="it-IT" w:eastAsia="it-IT" w:bidi="it-IT"/>
      </w:rPr>
    </w:lvl>
  </w:abstractNum>
  <w:abstractNum w:abstractNumId="17" w15:restartNumberingAfterBreak="0">
    <w:nsid w:val="B23A94A9"/>
    <w:multiLevelType w:val="multilevel"/>
    <w:tmpl w:val="B23A94A9"/>
    <w:lvl w:ilvl="0">
      <w:numFmt w:val="bullet"/>
      <w:lvlText w:val="-"/>
      <w:lvlJc w:val="left"/>
      <w:pPr>
        <w:ind w:left="672" w:hanging="284"/>
      </w:pPr>
      <w:rPr>
        <w:rFonts w:ascii="Arial" w:eastAsia="Arial" w:hAnsi="Arial" w:cs="Arial" w:hint="default"/>
        <w:b/>
        <w:bCs/>
        <w:spacing w:val="-3"/>
        <w:w w:val="100"/>
        <w:sz w:val="18"/>
        <w:szCs w:val="18"/>
        <w:lang w:val="it-IT" w:eastAsia="it-IT" w:bidi="it-IT"/>
      </w:rPr>
    </w:lvl>
    <w:lvl w:ilvl="1">
      <w:numFmt w:val="bullet"/>
      <w:lvlText w:val="•"/>
      <w:lvlJc w:val="left"/>
      <w:pPr>
        <w:ind w:left="800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1982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165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348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531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714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897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080" w:hanging="284"/>
      </w:pPr>
      <w:rPr>
        <w:rFonts w:hint="default"/>
        <w:lang w:val="it-IT" w:eastAsia="it-IT" w:bidi="it-IT"/>
      </w:rPr>
    </w:lvl>
  </w:abstractNum>
  <w:abstractNum w:abstractNumId="18" w15:restartNumberingAfterBreak="0">
    <w:nsid w:val="B53F3350"/>
    <w:multiLevelType w:val="multilevel"/>
    <w:tmpl w:val="B53F3350"/>
    <w:lvl w:ilvl="0">
      <w:start w:val="1"/>
      <w:numFmt w:val="lowerLetter"/>
      <w:lvlText w:val="%1)"/>
      <w:lvlJc w:val="left"/>
      <w:pPr>
        <w:ind w:left="1239" w:hanging="35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260" w:hanging="356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281" w:hanging="356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301" w:hanging="356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322" w:hanging="356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343" w:hanging="356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363" w:hanging="356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84" w:hanging="356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405" w:hanging="356"/>
      </w:pPr>
      <w:rPr>
        <w:rFonts w:hint="default"/>
        <w:lang w:val="it-IT" w:eastAsia="it-IT" w:bidi="it-IT"/>
      </w:rPr>
    </w:lvl>
  </w:abstractNum>
  <w:abstractNum w:abstractNumId="19" w15:restartNumberingAfterBreak="0">
    <w:nsid w:val="B5E306ED"/>
    <w:multiLevelType w:val="multilevel"/>
    <w:tmpl w:val="B5E306ED"/>
    <w:lvl w:ilvl="0">
      <w:start w:val="2"/>
      <w:numFmt w:val="decimal"/>
      <w:lvlText w:val="%1."/>
      <w:lvlJc w:val="left"/>
      <w:pPr>
        <w:ind w:left="956" w:hanging="284"/>
      </w:pPr>
      <w:rPr>
        <w:rFonts w:ascii="Calibri" w:eastAsia="Calibri" w:hAnsi="Calibri" w:cs="Calibri" w:hint="default"/>
        <w:b/>
        <w:bCs/>
        <w:spacing w:val="-12"/>
        <w:w w:val="100"/>
        <w:sz w:val="24"/>
        <w:szCs w:val="24"/>
        <w:lang w:val="it-IT" w:eastAsia="it-IT" w:bidi="it-IT"/>
      </w:rPr>
    </w:lvl>
    <w:lvl w:ilvl="1">
      <w:start w:val="1"/>
      <w:numFmt w:val="decimal"/>
      <w:lvlText w:val="%1.%2"/>
      <w:lvlJc w:val="left"/>
      <w:pPr>
        <w:ind w:left="1100" w:hanging="428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it-IT" w:eastAsia="it-IT" w:bidi="it-IT"/>
      </w:rPr>
    </w:lvl>
    <w:lvl w:ilvl="2">
      <w:start w:val="1"/>
      <w:numFmt w:val="lowerLetter"/>
      <w:lvlText w:val="%3."/>
      <w:lvlJc w:val="left"/>
      <w:pPr>
        <w:ind w:left="1239" w:hanging="28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it-IT" w:bidi="it-IT"/>
      </w:rPr>
    </w:lvl>
    <w:lvl w:ilvl="3">
      <w:numFmt w:val="bullet"/>
      <w:lvlText w:val="•"/>
      <w:lvlJc w:val="left"/>
      <w:pPr>
        <w:ind w:left="2515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3791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067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343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619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8894" w:hanging="284"/>
      </w:pPr>
      <w:rPr>
        <w:rFonts w:hint="default"/>
        <w:lang w:val="it-IT" w:eastAsia="it-IT" w:bidi="it-IT"/>
      </w:rPr>
    </w:lvl>
  </w:abstractNum>
  <w:abstractNum w:abstractNumId="20" w15:restartNumberingAfterBreak="0">
    <w:nsid w:val="B88D21A8"/>
    <w:multiLevelType w:val="multilevel"/>
    <w:tmpl w:val="B88D21A8"/>
    <w:lvl w:ilvl="0">
      <w:numFmt w:val="bullet"/>
      <w:lvlText w:val="-"/>
      <w:lvlJc w:val="left"/>
      <w:pPr>
        <w:ind w:left="672" w:hanging="284"/>
      </w:pPr>
      <w:rPr>
        <w:rFonts w:ascii="Garamond" w:eastAsia="Garamond" w:hAnsi="Garamond" w:cs="Garamond" w:hint="default"/>
        <w:b/>
        <w:bCs/>
        <w:spacing w:val="-3"/>
        <w:w w:val="100"/>
        <w:sz w:val="18"/>
        <w:szCs w:val="18"/>
        <w:lang w:val="it-IT" w:eastAsia="it-IT" w:bidi="it-IT"/>
      </w:rPr>
    </w:lvl>
    <w:lvl w:ilvl="1">
      <w:numFmt w:val="bullet"/>
      <w:lvlText w:val="•"/>
      <w:lvlJc w:val="left"/>
      <w:pPr>
        <w:ind w:left="1756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2833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909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986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06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139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216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293" w:hanging="284"/>
      </w:pPr>
      <w:rPr>
        <w:rFonts w:hint="default"/>
        <w:lang w:val="it-IT" w:eastAsia="it-IT" w:bidi="it-IT"/>
      </w:rPr>
    </w:lvl>
  </w:abstractNum>
  <w:abstractNum w:abstractNumId="21" w15:restartNumberingAfterBreak="0">
    <w:nsid w:val="B8CEF35B"/>
    <w:multiLevelType w:val="multilevel"/>
    <w:tmpl w:val="B8CEF35B"/>
    <w:lvl w:ilvl="0">
      <w:numFmt w:val="bullet"/>
      <w:lvlText w:val="-"/>
      <w:lvlJc w:val="left"/>
      <w:pPr>
        <w:ind w:left="956" w:hanging="284"/>
      </w:pPr>
      <w:rPr>
        <w:rFonts w:ascii="Calibri" w:eastAsia="Calibri" w:hAnsi="Calibri" w:cs="Calibri" w:hint="default"/>
        <w:i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008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057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105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54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0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51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00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49" w:hanging="284"/>
      </w:pPr>
      <w:rPr>
        <w:rFonts w:hint="default"/>
        <w:lang w:val="it-IT" w:eastAsia="it-IT" w:bidi="it-IT"/>
      </w:rPr>
    </w:lvl>
  </w:abstractNum>
  <w:abstractNum w:abstractNumId="22" w15:restartNumberingAfterBreak="0">
    <w:nsid w:val="BB64CFA9"/>
    <w:multiLevelType w:val="multilevel"/>
    <w:tmpl w:val="BB64CFA9"/>
    <w:lvl w:ilvl="0">
      <w:numFmt w:val="bullet"/>
      <w:lvlText w:val="-"/>
      <w:lvlJc w:val="left"/>
      <w:pPr>
        <w:ind w:left="672" w:hanging="284"/>
      </w:pPr>
      <w:rPr>
        <w:rFonts w:hint="default"/>
        <w:w w:val="100"/>
        <w:lang w:val="it-IT" w:eastAsia="it-IT" w:bidi="it-IT"/>
      </w:rPr>
    </w:lvl>
    <w:lvl w:ilvl="1">
      <w:numFmt w:val="bullet"/>
      <w:lvlText w:val="•"/>
      <w:lvlJc w:val="left"/>
      <w:pPr>
        <w:ind w:left="1756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2833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909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986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06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139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216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293" w:hanging="284"/>
      </w:pPr>
      <w:rPr>
        <w:rFonts w:hint="default"/>
        <w:lang w:val="it-IT" w:eastAsia="it-IT" w:bidi="it-IT"/>
      </w:rPr>
    </w:lvl>
  </w:abstractNum>
  <w:abstractNum w:abstractNumId="23" w15:restartNumberingAfterBreak="0">
    <w:nsid w:val="BDA1395C"/>
    <w:multiLevelType w:val="multilevel"/>
    <w:tmpl w:val="BDA1395C"/>
    <w:lvl w:ilvl="0">
      <w:start w:val="1"/>
      <w:numFmt w:val="decimal"/>
      <w:lvlText w:val="%1."/>
      <w:lvlJc w:val="left"/>
      <w:pPr>
        <w:ind w:left="672" w:hanging="284"/>
      </w:pPr>
      <w:rPr>
        <w:rFonts w:ascii="Calibri" w:eastAsia="Calibri" w:hAnsi="Calibri" w:cs="Calibri" w:hint="default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1756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2833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909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986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06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139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216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293" w:hanging="284"/>
      </w:pPr>
      <w:rPr>
        <w:rFonts w:hint="default"/>
        <w:lang w:val="it-IT" w:eastAsia="it-IT" w:bidi="it-IT"/>
      </w:rPr>
    </w:lvl>
  </w:abstractNum>
  <w:abstractNum w:abstractNumId="24" w15:restartNumberingAfterBreak="0">
    <w:nsid w:val="BE923771"/>
    <w:multiLevelType w:val="multilevel"/>
    <w:tmpl w:val="BE923771"/>
    <w:lvl w:ilvl="0">
      <w:start w:val="1"/>
      <w:numFmt w:val="lowerLetter"/>
      <w:lvlText w:val="%1."/>
      <w:lvlJc w:val="left"/>
      <w:pPr>
        <w:ind w:left="956" w:hanging="320"/>
      </w:pPr>
      <w:rPr>
        <w:rFonts w:ascii="Calibri" w:eastAsia="Calibri" w:hAnsi="Calibri" w:cs="Calibri" w:hint="default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008" w:hanging="320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057" w:hanging="320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105" w:hanging="320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54" w:hanging="320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03" w:hanging="320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51" w:hanging="320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00" w:hanging="320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49" w:hanging="320"/>
      </w:pPr>
      <w:rPr>
        <w:rFonts w:hint="default"/>
        <w:lang w:val="it-IT" w:eastAsia="it-IT" w:bidi="it-IT"/>
      </w:rPr>
    </w:lvl>
  </w:abstractNum>
  <w:abstractNum w:abstractNumId="25" w15:restartNumberingAfterBreak="0">
    <w:nsid w:val="BF205925"/>
    <w:multiLevelType w:val="multilevel"/>
    <w:tmpl w:val="BF205925"/>
    <w:lvl w:ilvl="0">
      <w:start w:val="1"/>
      <w:numFmt w:val="decimal"/>
      <w:lvlText w:val="%1."/>
      <w:lvlJc w:val="left"/>
      <w:pPr>
        <w:ind w:left="956" w:hanging="284"/>
      </w:pPr>
      <w:rPr>
        <w:rFonts w:ascii="Calibri" w:eastAsia="Calibri" w:hAnsi="Calibri" w:cs="Calibri" w:hint="default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008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057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105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54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0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51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00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49" w:hanging="284"/>
      </w:pPr>
      <w:rPr>
        <w:rFonts w:hint="default"/>
        <w:lang w:val="it-IT" w:eastAsia="it-IT" w:bidi="it-IT"/>
      </w:rPr>
    </w:lvl>
  </w:abstractNum>
  <w:abstractNum w:abstractNumId="26" w15:restartNumberingAfterBreak="0">
    <w:nsid w:val="C0915F4F"/>
    <w:multiLevelType w:val="multilevel"/>
    <w:tmpl w:val="C0915F4F"/>
    <w:lvl w:ilvl="0">
      <w:numFmt w:val="bullet"/>
      <w:lvlText w:val="•"/>
      <w:lvlJc w:val="left"/>
      <w:pPr>
        <w:ind w:left="2091" w:hanging="301"/>
      </w:pPr>
      <w:rPr>
        <w:rFonts w:ascii="Times New Roman" w:eastAsia="Times New Roman" w:hAnsi="Times New Roman" w:cs="Times New Roman" w:hint="default"/>
        <w:w w:val="223"/>
        <w:sz w:val="22"/>
        <w:szCs w:val="22"/>
        <w:highlight w:val="lightGray"/>
        <w:lang w:val="it-IT" w:eastAsia="it-IT" w:bidi="it-IT"/>
      </w:rPr>
    </w:lvl>
    <w:lvl w:ilvl="1">
      <w:numFmt w:val="bullet"/>
      <w:lvlText w:val="•"/>
      <w:lvlJc w:val="left"/>
      <w:pPr>
        <w:ind w:left="3034" w:hanging="301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969" w:hanging="301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903" w:hanging="301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838" w:hanging="301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773" w:hanging="301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707" w:hanging="301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642" w:hanging="301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577" w:hanging="301"/>
      </w:pPr>
      <w:rPr>
        <w:rFonts w:hint="default"/>
        <w:lang w:val="it-IT" w:eastAsia="it-IT" w:bidi="it-IT"/>
      </w:rPr>
    </w:lvl>
  </w:abstractNum>
  <w:abstractNum w:abstractNumId="27" w15:restartNumberingAfterBreak="0">
    <w:nsid w:val="C4E0D24A"/>
    <w:multiLevelType w:val="multilevel"/>
    <w:tmpl w:val="C4E0D24A"/>
    <w:lvl w:ilvl="0">
      <w:start w:val="14"/>
      <w:numFmt w:val="lowerLetter"/>
      <w:lvlText w:val="%1."/>
      <w:lvlJc w:val="left"/>
      <w:pPr>
        <w:ind w:left="1239" w:hanging="284"/>
      </w:pPr>
      <w:rPr>
        <w:rFonts w:ascii="Calibri" w:eastAsia="Calibri" w:hAnsi="Calibri" w:cs="Calibri" w:hint="default"/>
        <w:w w:val="99"/>
        <w:sz w:val="20"/>
        <w:szCs w:val="20"/>
        <w:lang w:val="it-IT" w:eastAsia="it-IT" w:bidi="it-IT"/>
      </w:rPr>
    </w:lvl>
    <w:lvl w:ilvl="1">
      <w:numFmt w:val="bullet"/>
      <w:lvlText w:val="•"/>
      <w:lvlJc w:val="left"/>
      <w:pPr>
        <w:ind w:left="2260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281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301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322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34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363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84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405" w:hanging="284"/>
      </w:pPr>
      <w:rPr>
        <w:rFonts w:hint="default"/>
        <w:lang w:val="it-IT" w:eastAsia="it-IT" w:bidi="it-IT"/>
      </w:rPr>
    </w:lvl>
  </w:abstractNum>
  <w:abstractNum w:abstractNumId="28" w15:restartNumberingAfterBreak="0">
    <w:nsid w:val="C8879AEF"/>
    <w:multiLevelType w:val="multilevel"/>
    <w:tmpl w:val="C8879AEF"/>
    <w:lvl w:ilvl="0">
      <w:numFmt w:val="bullet"/>
      <w:lvlText w:val="-"/>
      <w:lvlJc w:val="left"/>
      <w:pPr>
        <w:ind w:left="956" w:hanging="284"/>
      </w:pPr>
      <w:rPr>
        <w:rFonts w:ascii="Garamond" w:eastAsia="Garamond" w:hAnsi="Garamond" w:cs="Garamond" w:hint="default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008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057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105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54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0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51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00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49" w:hanging="284"/>
      </w:pPr>
      <w:rPr>
        <w:rFonts w:hint="default"/>
        <w:lang w:val="it-IT" w:eastAsia="it-IT" w:bidi="it-IT"/>
      </w:rPr>
    </w:lvl>
  </w:abstractNum>
  <w:abstractNum w:abstractNumId="29" w15:restartNumberingAfterBreak="0">
    <w:nsid w:val="CF092B84"/>
    <w:multiLevelType w:val="multilevel"/>
    <w:tmpl w:val="CF092B84"/>
    <w:lvl w:ilvl="0">
      <w:start w:val="1"/>
      <w:numFmt w:val="decimal"/>
      <w:lvlText w:val="%1."/>
      <w:lvlJc w:val="left"/>
      <w:pPr>
        <w:ind w:left="956" w:hanging="284"/>
      </w:pPr>
      <w:rPr>
        <w:rFonts w:ascii="Calibri" w:eastAsia="Calibri" w:hAnsi="Calibri" w:cs="Calibri" w:hint="default"/>
        <w:b/>
        <w:bCs/>
        <w:spacing w:val="-12"/>
        <w:w w:val="100"/>
        <w:sz w:val="24"/>
        <w:szCs w:val="24"/>
        <w:lang w:val="it-IT" w:eastAsia="it-IT" w:bidi="it-IT"/>
      </w:rPr>
    </w:lvl>
    <w:lvl w:ilvl="1">
      <w:start w:val="1"/>
      <w:numFmt w:val="decimal"/>
      <w:lvlText w:val="%1.%2"/>
      <w:lvlJc w:val="left"/>
      <w:pPr>
        <w:ind w:left="1100" w:hanging="428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it-IT" w:eastAsia="it-IT" w:bidi="it-IT"/>
      </w:rPr>
    </w:lvl>
    <w:lvl w:ilvl="2">
      <w:numFmt w:val="bullet"/>
      <w:lvlText w:val="•"/>
      <w:lvlJc w:val="left"/>
      <w:pPr>
        <w:ind w:left="2249" w:hanging="428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399" w:hanging="428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548" w:hanging="428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698" w:hanging="428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848" w:hanging="428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997" w:hanging="428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147" w:hanging="428"/>
      </w:pPr>
      <w:rPr>
        <w:rFonts w:hint="default"/>
        <w:lang w:val="it-IT" w:eastAsia="it-IT" w:bidi="it-IT"/>
      </w:rPr>
    </w:lvl>
  </w:abstractNum>
  <w:abstractNum w:abstractNumId="30" w15:restartNumberingAfterBreak="0">
    <w:nsid w:val="D7D140E4"/>
    <w:multiLevelType w:val="multilevel"/>
    <w:tmpl w:val="D7D140E4"/>
    <w:lvl w:ilvl="0">
      <w:numFmt w:val="bullet"/>
      <w:lvlText w:val=""/>
      <w:lvlJc w:val="left"/>
      <w:pPr>
        <w:ind w:left="956" w:hanging="284"/>
      </w:pPr>
      <w:rPr>
        <w:rFonts w:ascii="Wingdings" w:eastAsia="Wingdings" w:hAnsi="Wingdings" w:cs="Wingdings" w:hint="default"/>
        <w:w w:val="100"/>
        <w:sz w:val="22"/>
        <w:szCs w:val="22"/>
        <w:lang w:val="it-IT" w:eastAsia="it-IT" w:bidi="it-IT"/>
      </w:rPr>
    </w:lvl>
    <w:lvl w:ilvl="1">
      <w:numFmt w:val="bullet"/>
      <w:lvlText w:val=""/>
      <w:lvlJc w:val="left"/>
      <w:pPr>
        <w:ind w:left="1239" w:hanging="284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2">
      <w:numFmt w:val="bullet"/>
      <w:lvlText w:val="•"/>
      <w:lvlJc w:val="left"/>
      <w:pPr>
        <w:ind w:left="2374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508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642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776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910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044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178" w:hanging="284"/>
      </w:pPr>
      <w:rPr>
        <w:rFonts w:hint="default"/>
        <w:lang w:val="it-IT" w:eastAsia="it-IT" w:bidi="it-IT"/>
      </w:rPr>
    </w:lvl>
  </w:abstractNum>
  <w:abstractNum w:abstractNumId="31" w15:restartNumberingAfterBreak="0">
    <w:nsid w:val="D7F9FE59"/>
    <w:multiLevelType w:val="multilevel"/>
    <w:tmpl w:val="D7F9FE59"/>
    <w:lvl w:ilvl="0">
      <w:start w:val="1"/>
      <w:numFmt w:val="decimal"/>
      <w:lvlText w:val="%1)"/>
      <w:lvlJc w:val="left"/>
      <w:pPr>
        <w:ind w:left="672" w:hanging="397"/>
      </w:pPr>
      <w:rPr>
        <w:rFonts w:ascii="Calibri" w:eastAsia="Calibri" w:hAnsi="Calibri" w:cs="Calibri" w:hint="default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1756" w:hanging="397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2833" w:hanging="397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909" w:hanging="397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986" w:hanging="397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063" w:hanging="397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139" w:hanging="397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216" w:hanging="397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293" w:hanging="397"/>
      </w:pPr>
      <w:rPr>
        <w:rFonts w:hint="default"/>
        <w:lang w:val="it-IT" w:eastAsia="it-IT" w:bidi="it-IT"/>
      </w:rPr>
    </w:lvl>
  </w:abstractNum>
  <w:abstractNum w:abstractNumId="32" w15:restartNumberingAfterBreak="0">
    <w:nsid w:val="DAD3A854"/>
    <w:multiLevelType w:val="multilevel"/>
    <w:tmpl w:val="DAD3A854"/>
    <w:lvl w:ilvl="0">
      <w:numFmt w:val="bullet"/>
      <w:lvlText w:val=""/>
      <w:lvlJc w:val="left"/>
      <w:pPr>
        <w:ind w:left="956" w:hanging="284"/>
      </w:pPr>
      <w:rPr>
        <w:rFonts w:ascii="Wingdings" w:eastAsia="Wingdings" w:hAnsi="Wingdings" w:cs="Wingdings" w:hint="default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008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057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105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54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0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51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00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49" w:hanging="284"/>
      </w:pPr>
      <w:rPr>
        <w:rFonts w:hint="default"/>
        <w:lang w:val="it-IT" w:eastAsia="it-IT" w:bidi="it-IT"/>
      </w:rPr>
    </w:lvl>
  </w:abstractNum>
  <w:abstractNum w:abstractNumId="33" w15:restartNumberingAfterBreak="0">
    <w:nsid w:val="DCBA6B53"/>
    <w:multiLevelType w:val="multilevel"/>
    <w:tmpl w:val="DCBA6B53"/>
    <w:lvl w:ilvl="0">
      <w:start w:val="1"/>
      <w:numFmt w:val="lowerLetter"/>
      <w:lvlText w:val="%1)"/>
      <w:lvlJc w:val="left"/>
      <w:pPr>
        <w:ind w:left="1100" w:hanging="361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134" w:hanging="361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169" w:hanging="361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203" w:hanging="361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238" w:hanging="361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73" w:hanging="361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307" w:hanging="361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42" w:hanging="361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77" w:hanging="361"/>
      </w:pPr>
      <w:rPr>
        <w:rFonts w:hint="default"/>
        <w:lang w:val="it-IT" w:eastAsia="it-IT" w:bidi="it-IT"/>
      </w:rPr>
    </w:lvl>
  </w:abstractNum>
  <w:abstractNum w:abstractNumId="34" w15:restartNumberingAfterBreak="0">
    <w:nsid w:val="E093A4B0"/>
    <w:multiLevelType w:val="multilevel"/>
    <w:tmpl w:val="E093A4B0"/>
    <w:lvl w:ilvl="0">
      <w:numFmt w:val="bullet"/>
      <w:lvlText w:val="-"/>
      <w:lvlJc w:val="left"/>
      <w:pPr>
        <w:ind w:left="956" w:hanging="284"/>
      </w:pPr>
      <w:rPr>
        <w:rFonts w:ascii="Trebuchet MS" w:eastAsia="Trebuchet MS" w:hAnsi="Trebuchet MS" w:cs="Trebuchet MS" w:hint="default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008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057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105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54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0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51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00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49" w:hanging="284"/>
      </w:pPr>
      <w:rPr>
        <w:rFonts w:hint="default"/>
        <w:lang w:val="it-IT" w:eastAsia="it-IT" w:bidi="it-IT"/>
      </w:rPr>
    </w:lvl>
  </w:abstractNum>
  <w:abstractNum w:abstractNumId="35" w15:restartNumberingAfterBreak="0">
    <w:nsid w:val="E504947C"/>
    <w:multiLevelType w:val="multilevel"/>
    <w:tmpl w:val="E504947C"/>
    <w:lvl w:ilvl="0">
      <w:start w:val="1"/>
      <w:numFmt w:val="decimal"/>
      <w:lvlText w:val="%1."/>
      <w:lvlJc w:val="left"/>
      <w:pPr>
        <w:ind w:left="956" w:hanging="284"/>
      </w:pPr>
      <w:rPr>
        <w:rFonts w:ascii="Calibri" w:eastAsia="Calibri" w:hAnsi="Calibri" w:cs="Calibri" w:hint="default"/>
        <w:spacing w:val="-1"/>
        <w:w w:val="99"/>
        <w:sz w:val="20"/>
        <w:szCs w:val="20"/>
        <w:lang w:val="it-IT" w:eastAsia="it-IT" w:bidi="it-IT"/>
      </w:rPr>
    </w:lvl>
    <w:lvl w:ilvl="1">
      <w:start w:val="1"/>
      <w:numFmt w:val="lowerLetter"/>
      <w:lvlText w:val="%2)"/>
      <w:lvlJc w:val="left"/>
      <w:pPr>
        <w:ind w:left="1239" w:hanging="284"/>
      </w:pPr>
      <w:rPr>
        <w:rFonts w:ascii="Calibri" w:eastAsia="Calibri" w:hAnsi="Calibri" w:cs="Calibri" w:hint="default"/>
        <w:w w:val="99"/>
        <w:sz w:val="20"/>
        <w:szCs w:val="20"/>
        <w:lang w:val="it-IT" w:eastAsia="it-IT" w:bidi="it-IT"/>
      </w:rPr>
    </w:lvl>
    <w:lvl w:ilvl="2">
      <w:numFmt w:val="bullet"/>
      <w:lvlText w:val="•"/>
      <w:lvlJc w:val="left"/>
      <w:pPr>
        <w:ind w:left="2374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508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642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776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910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044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178" w:hanging="284"/>
      </w:pPr>
      <w:rPr>
        <w:rFonts w:hint="default"/>
        <w:lang w:val="it-IT" w:eastAsia="it-IT" w:bidi="it-IT"/>
      </w:rPr>
    </w:lvl>
  </w:abstractNum>
  <w:abstractNum w:abstractNumId="36" w15:restartNumberingAfterBreak="0">
    <w:nsid w:val="E7B27C5B"/>
    <w:multiLevelType w:val="multilevel"/>
    <w:tmpl w:val="E7B27C5B"/>
    <w:lvl w:ilvl="0">
      <w:start w:val="1"/>
      <w:numFmt w:val="lowerLetter"/>
      <w:lvlText w:val="%1)"/>
      <w:lvlJc w:val="left"/>
      <w:pPr>
        <w:ind w:left="672" w:hanging="224"/>
      </w:pPr>
      <w:rPr>
        <w:rFonts w:ascii="Calibri" w:eastAsia="Calibri" w:hAnsi="Calibri" w:cs="Calibri" w:hint="default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1756" w:hanging="22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2833" w:hanging="22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909" w:hanging="22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986" w:hanging="22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063" w:hanging="22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139" w:hanging="22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216" w:hanging="22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293" w:hanging="224"/>
      </w:pPr>
      <w:rPr>
        <w:rFonts w:hint="default"/>
        <w:lang w:val="it-IT" w:eastAsia="it-IT" w:bidi="it-IT"/>
      </w:rPr>
    </w:lvl>
  </w:abstractNum>
  <w:abstractNum w:abstractNumId="37" w15:restartNumberingAfterBreak="0">
    <w:nsid w:val="F0E89278"/>
    <w:multiLevelType w:val="multilevel"/>
    <w:tmpl w:val="F0E89278"/>
    <w:lvl w:ilvl="0">
      <w:start w:val="1"/>
      <w:numFmt w:val="lowerLetter"/>
      <w:lvlText w:val="%1)"/>
      <w:lvlJc w:val="left"/>
      <w:pPr>
        <w:ind w:left="956" w:hanging="28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008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057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105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54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0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51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00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49" w:hanging="284"/>
      </w:pPr>
      <w:rPr>
        <w:rFonts w:hint="default"/>
        <w:lang w:val="it-IT" w:eastAsia="it-IT" w:bidi="it-IT"/>
      </w:rPr>
    </w:lvl>
  </w:abstractNum>
  <w:abstractNum w:abstractNumId="38" w15:restartNumberingAfterBreak="0">
    <w:nsid w:val="F4B5D9F5"/>
    <w:multiLevelType w:val="multilevel"/>
    <w:tmpl w:val="F4B5D9F5"/>
    <w:lvl w:ilvl="0">
      <w:numFmt w:val="bullet"/>
      <w:lvlText w:val="-"/>
      <w:lvlJc w:val="left"/>
      <w:pPr>
        <w:ind w:left="956" w:hanging="284"/>
      </w:pPr>
      <w:rPr>
        <w:rFonts w:ascii="Garamond" w:eastAsia="Garamond" w:hAnsi="Garamond" w:cs="Garamond" w:hint="default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008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057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105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54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0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51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00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49" w:hanging="284"/>
      </w:pPr>
      <w:rPr>
        <w:rFonts w:hint="default"/>
        <w:lang w:val="it-IT" w:eastAsia="it-IT" w:bidi="it-IT"/>
      </w:rPr>
    </w:lvl>
  </w:abstractNum>
  <w:abstractNum w:abstractNumId="39" w15:restartNumberingAfterBreak="0">
    <w:nsid w:val="F689643B"/>
    <w:multiLevelType w:val="multilevel"/>
    <w:tmpl w:val="F689643B"/>
    <w:lvl w:ilvl="0">
      <w:numFmt w:val="bullet"/>
      <w:lvlText w:val="o"/>
      <w:lvlJc w:val="left"/>
      <w:pPr>
        <w:ind w:left="672" w:hanging="284"/>
      </w:pPr>
      <w:rPr>
        <w:rFonts w:ascii="Courier New" w:eastAsia="Courier New" w:hAnsi="Courier New" w:cs="Courier New" w:hint="default"/>
        <w:w w:val="99"/>
        <w:sz w:val="20"/>
        <w:szCs w:val="20"/>
        <w:lang w:val="it-IT" w:eastAsia="it-IT" w:bidi="it-IT"/>
      </w:rPr>
    </w:lvl>
    <w:lvl w:ilvl="1">
      <w:numFmt w:val="bullet"/>
      <w:lvlText w:val=""/>
      <w:lvlJc w:val="left"/>
      <w:pPr>
        <w:ind w:left="956" w:hanging="284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2">
      <w:numFmt w:val="bullet"/>
      <w:lvlText w:val="•"/>
      <w:lvlJc w:val="left"/>
      <w:pPr>
        <w:ind w:left="2125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290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455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620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785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950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116" w:hanging="284"/>
      </w:pPr>
      <w:rPr>
        <w:rFonts w:hint="default"/>
        <w:lang w:val="it-IT" w:eastAsia="it-IT" w:bidi="it-IT"/>
      </w:rPr>
    </w:lvl>
  </w:abstractNum>
  <w:abstractNum w:abstractNumId="40" w15:restartNumberingAfterBreak="0">
    <w:nsid w:val="F7735DC9"/>
    <w:multiLevelType w:val="multilevel"/>
    <w:tmpl w:val="F7735DC9"/>
    <w:lvl w:ilvl="0">
      <w:start w:val="1"/>
      <w:numFmt w:val="upperLetter"/>
      <w:lvlText w:val="%1."/>
      <w:lvlJc w:val="left"/>
      <w:pPr>
        <w:ind w:left="1393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404" w:hanging="360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409" w:hanging="360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413" w:hanging="360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418" w:hanging="360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423" w:hanging="360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427" w:hanging="360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432" w:hanging="360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437" w:hanging="360"/>
      </w:pPr>
      <w:rPr>
        <w:rFonts w:hint="default"/>
        <w:lang w:val="it-IT" w:eastAsia="it-IT" w:bidi="it-IT"/>
      </w:rPr>
    </w:lvl>
  </w:abstractNum>
  <w:abstractNum w:abstractNumId="41" w15:restartNumberingAfterBreak="0">
    <w:nsid w:val="FEC2EA36"/>
    <w:multiLevelType w:val="multilevel"/>
    <w:tmpl w:val="FEC2EA36"/>
    <w:lvl w:ilvl="0">
      <w:start w:val="1"/>
      <w:numFmt w:val="lowerLetter"/>
      <w:lvlText w:val="%1)"/>
      <w:lvlJc w:val="left"/>
      <w:pPr>
        <w:ind w:left="1393" w:hanging="360"/>
      </w:pPr>
      <w:rPr>
        <w:rFonts w:ascii="Calibri" w:eastAsia="Calibri" w:hAnsi="Calibri" w:cs="Calibri" w:hint="default"/>
        <w:w w:val="99"/>
        <w:sz w:val="20"/>
        <w:szCs w:val="20"/>
        <w:lang w:val="it-IT" w:eastAsia="it-IT" w:bidi="it-IT"/>
      </w:rPr>
    </w:lvl>
    <w:lvl w:ilvl="1">
      <w:numFmt w:val="bullet"/>
      <w:lvlText w:val="•"/>
      <w:lvlJc w:val="left"/>
      <w:pPr>
        <w:ind w:left="2404" w:hanging="360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409" w:hanging="360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413" w:hanging="360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418" w:hanging="360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423" w:hanging="360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427" w:hanging="360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432" w:hanging="360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437" w:hanging="360"/>
      </w:pPr>
      <w:rPr>
        <w:rFonts w:hint="default"/>
        <w:lang w:val="it-IT" w:eastAsia="it-IT" w:bidi="it-IT"/>
      </w:rPr>
    </w:lvl>
  </w:abstractNum>
  <w:abstractNum w:abstractNumId="42" w15:restartNumberingAfterBreak="0">
    <w:nsid w:val="0053208E"/>
    <w:multiLevelType w:val="multilevel"/>
    <w:tmpl w:val="0053208E"/>
    <w:lvl w:ilvl="0">
      <w:start w:val="1"/>
      <w:numFmt w:val="decimal"/>
      <w:lvlText w:val="%1."/>
      <w:lvlJc w:val="left"/>
      <w:pPr>
        <w:ind w:left="956" w:hanging="284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  <w:lang w:val="it-IT" w:eastAsia="it-IT" w:bidi="it-IT"/>
      </w:rPr>
    </w:lvl>
    <w:lvl w:ilvl="1">
      <w:start w:val="1"/>
      <w:numFmt w:val="decimal"/>
      <w:lvlText w:val="%1.%2"/>
      <w:lvlJc w:val="left"/>
      <w:pPr>
        <w:ind w:left="1381" w:hanging="425"/>
      </w:pPr>
      <w:rPr>
        <w:rFonts w:ascii="Calibri" w:eastAsia="Calibri" w:hAnsi="Calibri" w:cs="Calibri" w:hint="default"/>
        <w:w w:val="99"/>
        <w:sz w:val="20"/>
        <w:szCs w:val="20"/>
        <w:lang w:val="it-IT" w:eastAsia="it-IT" w:bidi="it-IT"/>
      </w:rPr>
    </w:lvl>
    <w:lvl w:ilvl="2">
      <w:numFmt w:val="bullet"/>
      <w:lvlText w:val="•"/>
      <w:lvlJc w:val="left"/>
      <w:pPr>
        <w:ind w:left="2498" w:hanging="425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616" w:hanging="425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735" w:hanging="425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853" w:hanging="425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972" w:hanging="425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090" w:hanging="425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209" w:hanging="425"/>
      </w:pPr>
      <w:rPr>
        <w:rFonts w:hint="default"/>
        <w:lang w:val="it-IT" w:eastAsia="it-IT" w:bidi="it-IT"/>
      </w:rPr>
    </w:lvl>
  </w:abstractNum>
  <w:abstractNum w:abstractNumId="43" w15:restartNumberingAfterBreak="0">
    <w:nsid w:val="0248C179"/>
    <w:multiLevelType w:val="multilevel"/>
    <w:tmpl w:val="0248C179"/>
    <w:lvl w:ilvl="0">
      <w:start w:val="1"/>
      <w:numFmt w:val="lowerLetter"/>
      <w:lvlText w:val="%1)"/>
      <w:lvlJc w:val="left"/>
      <w:pPr>
        <w:ind w:left="1393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404" w:hanging="360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409" w:hanging="360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413" w:hanging="360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418" w:hanging="360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423" w:hanging="360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427" w:hanging="360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432" w:hanging="360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437" w:hanging="360"/>
      </w:pPr>
      <w:rPr>
        <w:rFonts w:hint="default"/>
        <w:lang w:val="it-IT" w:eastAsia="it-IT" w:bidi="it-IT"/>
      </w:rPr>
    </w:lvl>
  </w:abstractNum>
  <w:abstractNum w:abstractNumId="44" w15:restartNumberingAfterBreak="0">
    <w:nsid w:val="03A63A41"/>
    <w:multiLevelType w:val="multilevel"/>
    <w:tmpl w:val="03A63A41"/>
    <w:lvl w:ilvl="0">
      <w:numFmt w:val="bullet"/>
      <w:lvlText w:val=""/>
      <w:lvlJc w:val="left"/>
      <w:pPr>
        <w:ind w:left="956" w:hanging="284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008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057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105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54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0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51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00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49" w:hanging="284"/>
      </w:pPr>
      <w:rPr>
        <w:rFonts w:hint="default"/>
        <w:lang w:val="it-IT" w:eastAsia="it-IT" w:bidi="it-IT"/>
      </w:rPr>
    </w:lvl>
  </w:abstractNum>
  <w:abstractNum w:abstractNumId="45" w15:restartNumberingAfterBreak="0">
    <w:nsid w:val="03D62ECE"/>
    <w:multiLevelType w:val="multilevel"/>
    <w:tmpl w:val="162AB4FA"/>
    <w:lvl w:ilvl="0">
      <w:start w:val="1"/>
      <w:numFmt w:val="decimal"/>
      <w:lvlText w:val="%1)"/>
      <w:lvlJc w:val="left"/>
      <w:pPr>
        <w:ind w:left="956" w:hanging="284"/>
      </w:pPr>
      <w:rPr>
        <w:rFonts w:asciiTheme="minorHAnsi" w:eastAsia="Calibri" w:hAnsiTheme="minorHAnsi" w:cstheme="minorHAnsi" w:hint="default"/>
        <w:spacing w:val="-1"/>
        <w:w w:val="99"/>
        <w:sz w:val="22"/>
        <w:szCs w:val="22"/>
        <w:lang w:val="it-IT" w:eastAsia="it-IT" w:bidi="it-IT"/>
      </w:rPr>
    </w:lvl>
    <w:lvl w:ilvl="1">
      <w:start w:val="1"/>
      <w:numFmt w:val="lowerLetter"/>
      <w:lvlText w:val="%2)"/>
      <w:lvlJc w:val="left"/>
      <w:pPr>
        <w:ind w:left="2064" w:hanging="504"/>
      </w:pPr>
      <w:rPr>
        <w:rFonts w:ascii="Calibri" w:eastAsia="Calibri" w:hAnsi="Calibri" w:cs="Calibri" w:hint="default"/>
        <w:w w:val="99"/>
        <w:sz w:val="22"/>
        <w:szCs w:val="22"/>
        <w:lang w:val="it-IT" w:eastAsia="it-IT" w:bidi="it-IT"/>
      </w:rPr>
    </w:lvl>
    <w:lvl w:ilvl="2">
      <w:numFmt w:val="bullet"/>
      <w:lvlText w:val="•"/>
      <w:lvlJc w:val="left"/>
      <w:pPr>
        <w:ind w:left="3067" w:hanging="50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114" w:hanging="50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62" w:hanging="50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09" w:hanging="50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56" w:hanging="50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04" w:hanging="50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51" w:hanging="504"/>
      </w:pPr>
      <w:rPr>
        <w:rFonts w:hint="default"/>
        <w:lang w:val="it-IT" w:eastAsia="it-IT" w:bidi="it-IT"/>
      </w:rPr>
    </w:lvl>
  </w:abstractNum>
  <w:abstractNum w:abstractNumId="46" w15:restartNumberingAfterBreak="0">
    <w:nsid w:val="0709FD3E"/>
    <w:multiLevelType w:val="multilevel"/>
    <w:tmpl w:val="0709FD3E"/>
    <w:lvl w:ilvl="0">
      <w:start w:val="1"/>
      <w:numFmt w:val="lowerLetter"/>
      <w:lvlText w:val="%1)"/>
      <w:lvlJc w:val="left"/>
      <w:pPr>
        <w:ind w:left="1239" w:hanging="284"/>
      </w:pPr>
      <w:rPr>
        <w:rFonts w:ascii="Calibri" w:eastAsia="Calibri" w:hAnsi="Calibri" w:cs="Calibri" w:hint="default"/>
        <w:b/>
        <w:bCs/>
        <w:spacing w:val="-1"/>
        <w:w w:val="100"/>
        <w:sz w:val="22"/>
        <w:szCs w:val="22"/>
        <w:lang w:val="it-IT" w:eastAsia="it-IT" w:bidi="it-IT"/>
      </w:rPr>
    </w:lvl>
    <w:lvl w:ilvl="1">
      <w:numFmt w:val="bullet"/>
      <w:lvlText w:val="-"/>
      <w:lvlJc w:val="left"/>
      <w:pPr>
        <w:ind w:left="1525" w:hanging="286"/>
      </w:pPr>
      <w:rPr>
        <w:rFonts w:ascii="Garamond" w:eastAsia="Garamond" w:hAnsi="Garamond" w:cs="Garamond" w:hint="default"/>
        <w:b/>
        <w:bCs/>
        <w:spacing w:val="-11"/>
        <w:w w:val="100"/>
        <w:sz w:val="24"/>
        <w:szCs w:val="24"/>
        <w:lang w:val="it-IT" w:eastAsia="it-IT" w:bidi="it-IT"/>
      </w:rPr>
    </w:lvl>
    <w:lvl w:ilvl="2">
      <w:numFmt w:val="bullet"/>
      <w:lvlText w:val="•"/>
      <w:lvlJc w:val="left"/>
      <w:pPr>
        <w:ind w:left="2622" w:hanging="286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725" w:hanging="286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828" w:hanging="286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931" w:hanging="286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034" w:hanging="286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137" w:hanging="286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240" w:hanging="286"/>
      </w:pPr>
      <w:rPr>
        <w:rFonts w:hint="default"/>
        <w:lang w:val="it-IT" w:eastAsia="it-IT" w:bidi="it-IT"/>
      </w:rPr>
    </w:lvl>
  </w:abstractNum>
  <w:abstractNum w:abstractNumId="47" w15:restartNumberingAfterBreak="0">
    <w:nsid w:val="0CEF100B"/>
    <w:multiLevelType w:val="multilevel"/>
    <w:tmpl w:val="0CEF100B"/>
    <w:lvl w:ilvl="0">
      <w:start w:val="16"/>
      <w:numFmt w:val="decimal"/>
      <w:lvlText w:val="%1."/>
      <w:lvlJc w:val="left"/>
      <w:pPr>
        <w:ind w:left="1030" w:hanging="359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it-IT" w:eastAsia="it-IT" w:bidi="it-IT"/>
      </w:rPr>
    </w:lvl>
    <w:lvl w:ilvl="1">
      <w:start w:val="1"/>
      <w:numFmt w:val="decimal"/>
      <w:lvlText w:val="%1.%2"/>
      <w:lvlJc w:val="left"/>
      <w:pPr>
        <w:ind w:left="1098" w:hanging="426"/>
      </w:pPr>
      <w:rPr>
        <w:rFonts w:hint="default"/>
        <w:b/>
        <w:bCs/>
        <w:spacing w:val="-2"/>
        <w:w w:val="100"/>
        <w:lang w:val="it-IT" w:eastAsia="it-IT" w:bidi="it-IT"/>
      </w:rPr>
    </w:lvl>
    <w:lvl w:ilvl="2">
      <w:numFmt w:val="bullet"/>
      <w:lvlText w:val="•"/>
      <w:lvlJc w:val="left"/>
      <w:pPr>
        <w:ind w:left="2249" w:hanging="426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399" w:hanging="426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548" w:hanging="426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698" w:hanging="426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848" w:hanging="426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997" w:hanging="426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147" w:hanging="426"/>
      </w:pPr>
      <w:rPr>
        <w:rFonts w:hint="default"/>
        <w:lang w:val="it-IT" w:eastAsia="it-IT" w:bidi="it-IT"/>
      </w:rPr>
    </w:lvl>
  </w:abstractNum>
  <w:abstractNum w:abstractNumId="48" w15:restartNumberingAfterBreak="0">
    <w:nsid w:val="0E640482"/>
    <w:multiLevelType w:val="multilevel"/>
    <w:tmpl w:val="0E640482"/>
    <w:lvl w:ilvl="0">
      <w:numFmt w:val="bullet"/>
      <w:lvlText w:val="-"/>
      <w:lvlJc w:val="left"/>
      <w:pPr>
        <w:ind w:left="956" w:hanging="284"/>
      </w:pPr>
      <w:rPr>
        <w:rFonts w:ascii="Arial" w:eastAsia="Arial" w:hAnsi="Arial" w:cs="Arial" w:hint="default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008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057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105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54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0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51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00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49" w:hanging="284"/>
      </w:pPr>
      <w:rPr>
        <w:rFonts w:hint="default"/>
        <w:lang w:val="it-IT" w:eastAsia="it-IT" w:bidi="it-IT"/>
      </w:rPr>
    </w:lvl>
  </w:abstractNum>
  <w:abstractNum w:abstractNumId="49" w15:restartNumberingAfterBreak="0">
    <w:nsid w:val="0F9F9CCA"/>
    <w:multiLevelType w:val="multilevel"/>
    <w:tmpl w:val="0F9F9CCA"/>
    <w:lvl w:ilvl="0">
      <w:numFmt w:val="bullet"/>
      <w:lvlText w:val="−"/>
      <w:lvlJc w:val="left"/>
      <w:pPr>
        <w:ind w:left="956" w:hanging="28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008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057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105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54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0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51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00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49" w:hanging="284"/>
      </w:pPr>
      <w:rPr>
        <w:rFonts w:hint="default"/>
        <w:lang w:val="it-IT" w:eastAsia="it-IT" w:bidi="it-IT"/>
      </w:rPr>
    </w:lvl>
  </w:abstractNum>
  <w:abstractNum w:abstractNumId="50" w15:restartNumberingAfterBreak="0">
    <w:nsid w:val="12EADF99"/>
    <w:multiLevelType w:val="multilevel"/>
    <w:tmpl w:val="12EADF99"/>
    <w:lvl w:ilvl="0">
      <w:numFmt w:val="bullet"/>
      <w:lvlText w:val="o"/>
      <w:lvlJc w:val="left"/>
      <w:pPr>
        <w:ind w:left="672" w:hanging="284"/>
      </w:pPr>
      <w:rPr>
        <w:rFonts w:ascii="Courier New" w:eastAsia="Courier New" w:hAnsi="Courier New" w:cs="Courier New" w:hint="default"/>
        <w:w w:val="99"/>
        <w:sz w:val="20"/>
        <w:szCs w:val="20"/>
        <w:lang w:val="it-IT" w:eastAsia="it-IT" w:bidi="it-IT"/>
      </w:rPr>
    </w:lvl>
    <w:lvl w:ilvl="1">
      <w:numFmt w:val="bullet"/>
      <w:lvlText w:val="•"/>
      <w:lvlJc w:val="left"/>
      <w:pPr>
        <w:ind w:left="1756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2833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909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986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06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139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216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293" w:hanging="284"/>
      </w:pPr>
      <w:rPr>
        <w:rFonts w:hint="default"/>
        <w:lang w:val="it-IT" w:eastAsia="it-IT" w:bidi="it-IT"/>
      </w:rPr>
    </w:lvl>
  </w:abstractNum>
  <w:abstractNum w:abstractNumId="51" w15:restartNumberingAfterBreak="0">
    <w:nsid w:val="143D1E39"/>
    <w:multiLevelType w:val="hybridMultilevel"/>
    <w:tmpl w:val="41C8F45E"/>
    <w:lvl w:ilvl="0" w:tplc="551A228E">
      <w:numFmt w:val="bullet"/>
      <w:lvlText w:val=""/>
      <w:lvlJc w:val="left"/>
      <w:pPr>
        <w:ind w:left="422" w:hanging="143"/>
      </w:pPr>
      <w:rPr>
        <w:rFonts w:ascii="Symbol" w:eastAsia="Symbol" w:hAnsi="Symbol" w:cs="Symbol" w:hint="default"/>
        <w:w w:val="99"/>
        <w:sz w:val="20"/>
        <w:szCs w:val="20"/>
        <w:lang w:val="it-IT" w:eastAsia="it-IT" w:bidi="it-IT"/>
      </w:rPr>
    </w:lvl>
    <w:lvl w:ilvl="1" w:tplc="1B8C2F74">
      <w:start w:val="1"/>
      <w:numFmt w:val="decimal"/>
      <w:lvlText w:val="%2."/>
      <w:lvlJc w:val="left"/>
      <w:pPr>
        <w:ind w:left="1202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2" w:tplc="DEF4D624">
      <w:numFmt w:val="bullet"/>
      <w:lvlText w:val="•"/>
      <w:lvlJc w:val="left"/>
      <w:pPr>
        <w:ind w:left="2163" w:hanging="360"/>
      </w:pPr>
      <w:rPr>
        <w:rFonts w:hint="default"/>
        <w:lang w:val="it-IT" w:eastAsia="it-IT" w:bidi="it-IT"/>
      </w:rPr>
    </w:lvl>
    <w:lvl w:ilvl="3" w:tplc="DFB826C2">
      <w:numFmt w:val="bullet"/>
      <w:lvlText w:val="•"/>
      <w:lvlJc w:val="left"/>
      <w:pPr>
        <w:ind w:left="3126" w:hanging="360"/>
      </w:pPr>
      <w:rPr>
        <w:rFonts w:hint="default"/>
        <w:lang w:val="it-IT" w:eastAsia="it-IT" w:bidi="it-IT"/>
      </w:rPr>
    </w:lvl>
    <w:lvl w:ilvl="4" w:tplc="4CA81FE4">
      <w:numFmt w:val="bullet"/>
      <w:lvlText w:val="•"/>
      <w:lvlJc w:val="left"/>
      <w:pPr>
        <w:ind w:left="4090" w:hanging="360"/>
      </w:pPr>
      <w:rPr>
        <w:rFonts w:hint="default"/>
        <w:lang w:val="it-IT" w:eastAsia="it-IT" w:bidi="it-IT"/>
      </w:rPr>
    </w:lvl>
    <w:lvl w:ilvl="5" w:tplc="F36C3A5A">
      <w:numFmt w:val="bullet"/>
      <w:lvlText w:val="•"/>
      <w:lvlJc w:val="left"/>
      <w:pPr>
        <w:ind w:left="5053" w:hanging="360"/>
      </w:pPr>
      <w:rPr>
        <w:rFonts w:hint="default"/>
        <w:lang w:val="it-IT" w:eastAsia="it-IT" w:bidi="it-IT"/>
      </w:rPr>
    </w:lvl>
    <w:lvl w:ilvl="6" w:tplc="F7DE9182">
      <w:numFmt w:val="bullet"/>
      <w:lvlText w:val="•"/>
      <w:lvlJc w:val="left"/>
      <w:pPr>
        <w:ind w:left="6017" w:hanging="360"/>
      </w:pPr>
      <w:rPr>
        <w:rFonts w:hint="default"/>
        <w:lang w:val="it-IT" w:eastAsia="it-IT" w:bidi="it-IT"/>
      </w:rPr>
    </w:lvl>
    <w:lvl w:ilvl="7" w:tplc="955A2EC0">
      <w:numFmt w:val="bullet"/>
      <w:lvlText w:val="•"/>
      <w:lvlJc w:val="left"/>
      <w:pPr>
        <w:ind w:left="6980" w:hanging="360"/>
      </w:pPr>
      <w:rPr>
        <w:rFonts w:hint="default"/>
        <w:lang w:val="it-IT" w:eastAsia="it-IT" w:bidi="it-IT"/>
      </w:rPr>
    </w:lvl>
    <w:lvl w:ilvl="8" w:tplc="F57E734C">
      <w:numFmt w:val="bullet"/>
      <w:lvlText w:val="•"/>
      <w:lvlJc w:val="left"/>
      <w:pPr>
        <w:ind w:left="7944" w:hanging="360"/>
      </w:pPr>
      <w:rPr>
        <w:rFonts w:hint="default"/>
        <w:lang w:val="it-IT" w:eastAsia="it-IT" w:bidi="it-IT"/>
      </w:rPr>
    </w:lvl>
  </w:abstractNum>
  <w:abstractNum w:abstractNumId="52" w15:restartNumberingAfterBreak="0">
    <w:nsid w:val="18F74015"/>
    <w:multiLevelType w:val="multilevel"/>
    <w:tmpl w:val="18F74015"/>
    <w:lvl w:ilvl="0">
      <w:numFmt w:val="bullet"/>
      <w:lvlText w:val="-"/>
      <w:lvlJc w:val="left"/>
      <w:pPr>
        <w:ind w:left="672" w:hanging="284"/>
      </w:pPr>
      <w:rPr>
        <w:rFonts w:ascii="Arial" w:eastAsia="Arial" w:hAnsi="Arial" w:cs="Arial" w:hint="default"/>
        <w:b/>
        <w:bCs/>
        <w:spacing w:val="-3"/>
        <w:w w:val="100"/>
        <w:sz w:val="18"/>
        <w:szCs w:val="18"/>
        <w:lang w:val="it-IT" w:eastAsia="it-IT" w:bidi="it-IT"/>
      </w:rPr>
    </w:lvl>
    <w:lvl w:ilvl="1">
      <w:numFmt w:val="bullet"/>
      <w:lvlText w:val="•"/>
      <w:lvlJc w:val="left"/>
      <w:pPr>
        <w:ind w:left="1756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2833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909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986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06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139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216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293" w:hanging="284"/>
      </w:pPr>
      <w:rPr>
        <w:rFonts w:hint="default"/>
        <w:lang w:val="it-IT" w:eastAsia="it-IT" w:bidi="it-IT"/>
      </w:rPr>
    </w:lvl>
  </w:abstractNum>
  <w:abstractNum w:abstractNumId="53" w15:restartNumberingAfterBreak="0">
    <w:nsid w:val="1ACDE60F"/>
    <w:multiLevelType w:val="multilevel"/>
    <w:tmpl w:val="1ACDE60F"/>
    <w:lvl w:ilvl="0">
      <w:start w:val="1"/>
      <w:numFmt w:val="decimal"/>
      <w:lvlText w:val="%1."/>
      <w:lvlJc w:val="left"/>
      <w:pPr>
        <w:ind w:left="956" w:hanging="284"/>
      </w:pPr>
      <w:rPr>
        <w:rFonts w:ascii="Calibri" w:eastAsia="Calibri" w:hAnsi="Calibri" w:cs="Calibri" w:hint="default"/>
        <w:spacing w:val="-1"/>
        <w:w w:val="99"/>
        <w:sz w:val="20"/>
        <w:szCs w:val="20"/>
        <w:lang w:val="it-IT" w:eastAsia="it-IT" w:bidi="it-IT"/>
      </w:rPr>
    </w:lvl>
    <w:lvl w:ilvl="1">
      <w:start w:val="1"/>
      <w:numFmt w:val="lowerLetter"/>
      <w:lvlText w:val="%2)"/>
      <w:lvlJc w:val="left"/>
      <w:pPr>
        <w:ind w:left="1239" w:hanging="284"/>
      </w:pPr>
      <w:rPr>
        <w:rFonts w:ascii="Calibri" w:eastAsia="Calibri" w:hAnsi="Calibri" w:cs="Calibri" w:hint="default"/>
        <w:w w:val="99"/>
        <w:sz w:val="20"/>
        <w:szCs w:val="20"/>
        <w:lang w:val="it-IT" w:eastAsia="it-IT" w:bidi="it-IT"/>
      </w:rPr>
    </w:lvl>
    <w:lvl w:ilvl="2">
      <w:numFmt w:val="bullet"/>
      <w:lvlText w:val="•"/>
      <w:lvlJc w:val="left"/>
      <w:pPr>
        <w:ind w:left="2374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508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642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776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910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044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178" w:hanging="284"/>
      </w:pPr>
      <w:rPr>
        <w:rFonts w:hint="default"/>
        <w:lang w:val="it-IT" w:eastAsia="it-IT" w:bidi="it-IT"/>
      </w:rPr>
    </w:lvl>
  </w:abstractNum>
  <w:abstractNum w:abstractNumId="54" w15:restartNumberingAfterBreak="0">
    <w:nsid w:val="1C257C7B"/>
    <w:multiLevelType w:val="multilevel"/>
    <w:tmpl w:val="1C257C7B"/>
    <w:lvl w:ilvl="0">
      <w:start w:val="1"/>
      <w:numFmt w:val="upperRoman"/>
      <w:lvlText w:val="%1"/>
      <w:lvlJc w:val="left"/>
      <w:pPr>
        <w:ind w:left="782" w:hanging="110"/>
      </w:pPr>
      <w:rPr>
        <w:rFonts w:ascii="Calibri" w:eastAsia="Calibri" w:hAnsi="Calibri" w:cs="Calibri" w:hint="default"/>
        <w:b/>
        <w:bCs/>
        <w:i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1846" w:hanging="110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2913" w:hanging="110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979" w:hanging="110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046" w:hanging="110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113" w:hanging="110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179" w:hanging="110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246" w:hanging="110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13" w:hanging="110"/>
      </w:pPr>
      <w:rPr>
        <w:rFonts w:hint="default"/>
        <w:lang w:val="it-IT" w:eastAsia="it-IT" w:bidi="it-IT"/>
      </w:rPr>
    </w:lvl>
  </w:abstractNum>
  <w:abstractNum w:abstractNumId="55" w15:restartNumberingAfterBreak="0">
    <w:nsid w:val="23176693"/>
    <w:multiLevelType w:val="hybridMultilevel"/>
    <w:tmpl w:val="E4E6C74E"/>
    <w:lvl w:ilvl="0" w:tplc="70DC392C">
      <w:start w:val="1"/>
      <w:numFmt w:val="lowerRoman"/>
      <w:lvlText w:val="(%1)"/>
      <w:lvlJc w:val="left"/>
      <w:pPr>
        <w:ind w:left="1430" w:hanging="72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6" w15:restartNumberingAfterBreak="0">
    <w:nsid w:val="23E97754"/>
    <w:multiLevelType w:val="multilevel"/>
    <w:tmpl w:val="23E97754"/>
    <w:lvl w:ilvl="0">
      <w:start w:val="1"/>
      <w:numFmt w:val="lowerLetter"/>
      <w:lvlText w:val="%1)"/>
      <w:lvlJc w:val="left"/>
      <w:pPr>
        <w:ind w:left="956" w:hanging="28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008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057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105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54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0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51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00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49" w:hanging="284"/>
      </w:pPr>
      <w:rPr>
        <w:rFonts w:hint="default"/>
        <w:lang w:val="it-IT" w:eastAsia="it-IT" w:bidi="it-IT"/>
      </w:rPr>
    </w:lvl>
  </w:abstractNum>
  <w:abstractNum w:abstractNumId="57" w15:restartNumberingAfterBreak="0">
    <w:nsid w:val="243FCF68"/>
    <w:multiLevelType w:val="multilevel"/>
    <w:tmpl w:val="243FCF68"/>
    <w:lvl w:ilvl="0">
      <w:numFmt w:val="bullet"/>
      <w:lvlText w:val=""/>
      <w:lvlJc w:val="left"/>
      <w:pPr>
        <w:ind w:left="256" w:hanging="183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1">
      <w:numFmt w:val="bullet"/>
      <w:lvlText w:val="•"/>
      <w:lvlJc w:val="left"/>
      <w:pPr>
        <w:ind w:left="807" w:hanging="183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1354" w:hanging="183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1901" w:hanging="183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2448" w:hanging="183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2995" w:hanging="183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3542" w:hanging="183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4089" w:hanging="183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4636" w:hanging="183"/>
      </w:pPr>
      <w:rPr>
        <w:rFonts w:hint="default"/>
        <w:lang w:val="it-IT" w:eastAsia="it-IT" w:bidi="it-IT"/>
      </w:rPr>
    </w:lvl>
  </w:abstractNum>
  <w:abstractNum w:abstractNumId="58" w15:restartNumberingAfterBreak="0">
    <w:nsid w:val="2470EC97"/>
    <w:multiLevelType w:val="multilevel"/>
    <w:tmpl w:val="2470EC97"/>
    <w:lvl w:ilvl="0">
      <w:numFmt w:val="bullet"/>
      <w:lvlText w:val="-"/>
      <w:lvlJc w:val="left"/>
      <w:pPr>
        <w:ind w:left="1381" w:hanging="425"/>
      </w:pPr>
      <w:rPr>
        <w:rFonts w:ascii="Garamond" w:eastAsia="Garamond" w:hAnsi="Garamond" w:cs="Garamond" w:hint="default"/>
        <w:b/>
        <w:bCs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386" w:hanging="425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393" w:hanging="425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399" w:hanging="425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406" w:hanging="425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413" w:hanging="425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419" w:hanging="425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426" w:hanging="425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433" w:hanging="425"/>
      </w:pPr>
      <w:rPr>
        <w:rFonts w:hint="default"/>
        <w:lang w:val="it-IT" w:eastAsia="it-IT" w:bidi="it-IT"/>
      </w:rPr>
    </w:lvl>
  </w:abstractNum>
  <w:abstractNum w:abstractNumId="59" w15:restartNumberingAfterBreak="0">
    <w:nsid w:val="25B654F3"/>
    <w:multiLevelType w:val="multilevel"/>
    <w:tmpl w:val="25B654F3"/>
    <w:lvl w:ilvl="0">
      <w:start w:val="1"/>
      <w:numFmt w:val="lowerLetter"/>
      <w:lvlText w:val="%1."/>
      <w:lvlJc w:val="left"/>
      <w:pPr>
        <w:ind w:left="956" w:hanging="28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1400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2516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632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748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865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981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097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213" w:hanging="284"/>
      </w:pPr>
      <w:rPr>
        <w:rFonts w:hint="default"/>
        <w:lang w:val="it-IT" w:eastAsia="it-IT" w:bidi="it-IT"/>
      </w:rPr>
    </w:lvl>
  </w:abstractNum>
  <w:abstractNum w:abstractNumId="60" w15:restartNumberingAfterBreak="0">
    <w:nsid w:val="2A8F537B"/>
    <w:multiLevelType w:val="multilevel"/>
    <w:tmpl w:val="2A8F537B"/>
    <w:lvl w:ilvl="0">
      <w:start w:val="3"/>
      <w:numFmt w:val="lowerLetter"/>
      <w:lvlText w:val="%1"/>
      <w:lvlJc w:val="left"/>
      <w:pPr>
        <w:ind w:left="986" w:hanging="314"/>
      </w:pPr>
      <w:rPr>
        <w:rFonts w:hint="default"/>
        <w:lang w:val="it-IT" w:eastAsia="it-IT" w:bidi="it-IT"/>
      </w:rPr>
    </w:lvl>
    <w:lvl w:ilvl="1">
      <w:start w:val="6"/>
      <w:numFmt w:val="decimal"/>
      <w:lvlText w:val="%1.%2"/>
      <w:lvlJc w:val="left"/>
      <w:pPr>
        <w:ind w:left="986" w:hanging="314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it-IT" w:eastAsia="it-IT" w:bidi="it-IT"/>
      </w:rPr>
    </w:lvl>
    <w:lvl w:ilvl="2">
      <w:start w:val="1"/>
      <w:numFmt w:val="lowerLetter"/>
      <w:lvlText w:val="%3."/>
      <w:lvlJc w:val="left"/>
      <w:pPr>
        <w:ind w:left="1393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it-IT" w:bidi="it-IT"/>
      </w:rPr>
    </w:lvl>
    <w:lvl w:ilvl="3">
      <w:numFmt w:val="bullet"/>
      <w:lvlText w:val="•"/>
      <w:lvlJc w:val="left"/>
      <w:pPr>
        <w:ind w:left="3632" w:hanging="360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748" w:hanging="360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865" w:hanging="360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981" w:hanging="360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097" w:hanging="360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213" w:hanging="360"/>
      </w:pPr>
      <w:rPr>
        <w:rFonts w:hint="default"/>
        <w:lang w:val="it-IT" w:eastAsia="it-IT" w:bidi="it-IT"/>
      </w:rPr>
    </w:lvl>
  </w:abstractNum>
  <w:abstractNum w:abstractNumId="61" w15:restartNumberingAfterBreak="0">
    <w:nsid w:val="2AFC5366"/>
    <w:multiLevelType w:val="hybridMultilevel"/>
    <w:tmpl w:val="04D4A09A"/>
    <w:lvl w:ilvl="0" w:tplc="0410000F">
      <w:start w:val="1"/>
      <w:numFmt w:val="decimal"/>
      <w:lvlText w:val="%1.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2" w15:restartNumberingAfterBreak="0">
    <w:nsid w:val="2F2D79CE"/>
    <w:multiLevelType w:val="multilevel"/>
    <w:tmpl w:val="2F2D79CE"/>
    <w:lvl w:ilvl="0">
      <w:numFmt w:val="bullet"/>
      <w:lvlText w:val="-"/>
      <w:lvlJc w:val="left"/>
      <w:pPr>
        <w:ind w:left="672" w:hanging="284"/>
      </w:pPr>
      <w:rPr>
        <w:rFonts w:ascii="Arial" w:eastAsia="Arial" w:hAnsi="Arial" w:cs="Arial" w:hint="default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1756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2833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909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986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06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139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216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293" w:hanging="284"/>
      </w:pPr>
      <w:rPr>
        <w:rFonts w:hint="default"/>
        <w:lang w:val="it-IT" w:eastAsia="it-IT" w:bidi="it-IT"/>
      </w:rPr>
    </w:lvl>
  </w:abstractNum>
  <w:abstractNum w:abstractNumId="63" w15:restartNumberingAfterBreak="0">
    <w:nsid w:val="30A0AC00"/>
    <w:multiLevelType w:val="multilevel"/>
    <w:tmpl w:val="30A0AC00"/>
    <w:lvl w:ilvl="0">
      <w:start w:val="1"/>
      <w:numFmt w:val="lowerLetter"/>
      <w:lvlText w:val="%1)"/>
      <w:lvlJc w:val="left"/>
      <w:pPr>
        <w:ind w:left="1393" w:hanging="360"/>
      </w:pPr>
      <w:rPr>
        <w:rFonts w:ascii="Calibri" w:eastAsia="Calibri" w:hAnsi="Calibri" w:cs="Calibri" w:hint="default"/>
        <w:w w:val="99"/>
        <w:sz w:val="20"/>
        <w:szCs w:val="20"/>
        <w:lang w:val="it-IT" w:eastAsia="it-IT" w:bidi="it-IT"/>
      </w:rPr>
    </w:lvl>
    <w:lvl w:ilvl="1">
      <w:numFmt w:val="bullet"/>
      <w:lvlText w:val="•"/>
      <w:lvlJc w:val="left"/>
      <w:pPr>
        <w:ind w:left="2404" w:hanging="360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409" w:hanging="360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413" w:hanging="360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418" w:hanging="360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423" w:hanging="360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427" w:hanging="360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432" w:hanging="360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437" w:hanging="360"/>
      </w:pPr>
      <w:rPr>
        <w:rFonts w:hint="default"/>
        <w:lang w:val="it-IT" w:eastAsia="it-IT" w:bidi="it-IT"/>
      </w:rPr>
    </w:lvl>
  </w:abstractNum>
  <w:abstractNum w:abstractNumId="64" w15:restartNumberingAfterBreak="0">
    <w:nsid w:val="30FC5B15"/>
    <w:multiLevelType w:val="multilevel"/>
    <w:tmpl w:val="30FC5B15"/>
    <w:lvl w:ilvl="0">
      <w:numFmt w:val="bullet"/>
      <w:lvlText w:val="-"/>
      <w:lvlJc w:val="left"/>
      <w:pPr>
        <w:ind w:left="956" w:hanging="284"/>
      </w:pPr>
      <w:rPr>
        <w:rFonts w:ascii="Garamond" w:eastAsia="Garamond" w:hAnsi="Garamond" w:cs="Garamond" w:hint="default"/>
        <w:b/>
        <w:bCs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008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057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105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54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0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51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00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49" w:hanging="284"/>
      </w:pPr>
      <w:rPr>
        <w:rFonts w:hint="default"/>
        <w:lang w:val="it-IT" w:eastAsia="it-IT" w:bidi="it-IT"/>
      </w:rPr>
    </w:lvl>
  </w:abstractNum>
  <w:abstractNum w:abstractNumId="65" w15:restartNumberingAfterBreak="0">
    <w:nsid w:val="322D85CA"/>
    <w:multiLevelType w:val="multilevel"/>
    <w:tmpl w:val="322D85CA"/>
    <w:lvl w:ilvl="0">
      <w:numFmt w:val="bullet"/>
      <w:lvlText w:val="-"/>
      <w:lvlJc w:val="left"/>
      <w:pPr>
        <w:ind w:left="956" w:hanging="284"/>
      </w:pPr>
      <w:rPr>
        <w:rFonts w:ascii="Garamond" w:eastAsia="Garamond" w:hAnsi="Garamond" w:cs="Garamond" w:hint="default"/>
        <w:b/>
        <w:bCs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008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057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105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54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0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51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00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49" w:hanging="284"/>
      </w:pPr>
      <w:rPr>
        <w:rFonts w:hint="default"/>
        <w:lang w:val="it-IT" w:eastAsia="it-IT" w:bidi="it-IT"/>
      </w:rPr>
    </w:lvl>
  </w:abstractNum>
  <w:abstractNum w:abstractNumId="66" w15:restartNumberingAfterBreak="0">
    <w:nsid w:val="32A7AF2D"/>
    <w:multiLevelType w:val="multilevel"/>
    <w:tmpl w:val="32A7AF2D"/>
    <w:lvl w:ilvl="0">
      <w:numFmt w:val="bullet"/>
      <w:lvlText w:val=""/>
      <w:lvlJc w:val="left"/>
      <w:pPr>
        <w:ind w:left="956" w:hanging="284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008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057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105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54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0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51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00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49" w:hanging="284"/>
      </w:pPr>
      <w:rPr>
        <w:rFonts w:hint="default"/>
        <w:lang w:val="it-IT" w:eastAsia="it-IT" w:bidi="it-IT"/>
      </w:rPr>
    </w:lvl>
  </w:abstractNum>
  <w:abstractNum w:abstractNumId="67" w15:restartNumberingAfterBreak="0">
    <w:nsid w:val="35E83B33"/>
    <w:multiLevelType w:val="multilevel"/>
    <w:tmpl w:val="35E83B33"/>
    <w:lvl w:ilvl="0">
      <w:numFmt w:val="bullet"/>
      <w:lvlText w:val="-"/>
      <w:lvlJc w:val="left"/>
      <w:pPr>
        <w:ind w:left="956" w:hanging="284"/>
      </w:pPr>
      <w:rPr>
        <w:rFonts w:ascii="Verdana" w:eastAsia="Verdana" w:hAnsi="Verdana" w:cs="Verdana" w:hint="default"/>
        <w:i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008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057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105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54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0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51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00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49" w:hanging="284"/>
      </w:pPr>
      <w:rPr>
        <w:rFonts w:hint="default"/>
        <w:lang w:val="it-IT" w:eastAsia="it-IT" w:bidi="it-IT"/>
      </w:rPr>
    </w:lvl>
  </w:abstractNum>
  <w:abstractNum w:abstractNumId="68" w15:restartNumberingAfterBreak="0">
    <w:nsid w:val="39A0D9AC"/>
    <w:multiLevelType w:val="multilevel"/>
    <w:tmpl w:val="39A0D9AC"/>
    <w:lvl w:ilvl="0">
      <w:numFmt w:val="bullet"/>
      <w:lvlText w:val=""/>
      <w:lvlJc w:val="left"/>
      <w:pPr>
        <w:ind w:left="384" w:hanging="219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1">
      <w:numFmt w:val="bullet"/>
      <w:lvlText w:val="•"/>
      <w:lvlJc w:val="left"/>
      <w:pPr>
        <w:ind w:left="915" w:hanging="219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1450" w:hanging="219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1985" w:hanging="219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2520" w:hanging="219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3055" w:hanging="219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3590" w:hanging="219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4125" w:hanging="219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4660" w:hanging="219"/>
      </w:pPr>
      <w:rPr>
        <w:rFonts w:hint="default"/>
        <w:lang w:val="it-IT" w:eastAsia="it-IT" w:bidi="it-IT"/>
      </w:rPr>
    </w:lvl>
  </w:abstractNum>
  <w:abstractNum w:abstractNumId="69" w15:restartNumberingAfterBreak="0">
    <w:nsid w:val="3B8127DF"/>
    <w:multiLevelType w:val="multilevel"/>
    <w:tmpl w:val="3B8127DF"/>
    <w:lvl w:ilvl="0">
      <w:start w:val="1"/>
      <w:numFmt w:val="decimal"/>
      <w:lvlText w:val="%1."/>
      <w:lvlJc w:val="left"/>
      <w:pPr>
        <w:ind w:left="672" w:hanging="284"/>
      </w:pPr>
      <w:rPr>
        <w:rFonts w:ascii="Calibri" w:eastAsia="Calibri" w:hAnsi="Calibri" w:cs="Calibri" w:hint="default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1756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2833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909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986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06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139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216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293" w:hanging="284"/>
      </w:pPr>
      <w:rPr>
        <w:rFonts w:hint="default"/>
        <w:lang w:val="it-IT" w:eastAsia="it-IT" w:bidi="it-IT"/>
      </w:rPr>
    </w:lvl>
  </w:abstractNum>
  <w:abstractNum w:abstractNumId="70" w15:restartNumberingAfterBreak="0">
    <w:nsid w:val="40B249F9"/>
    <w:multiLevelType w:val="multilevel"/>
    <w:tmpl w:val="40B249F9"/>
    <w:lvl w:ilvl="0">
      <w:start w:val="1"/>
      <w:numFmt w:val="decimal"/>
      <w:lvlText w:val="%1)"/>
      <w:lvlJc w:val="left"/>
      <w:pPr>
        <w:ind w:left="956" w:hanging="284"/>
      </w:pPr>
      <w:rPr>
        <w:rFonts w:ascii="Calibri" w:eastAsia="Calibri" w:hAnsi="Calibri" w:cs="Calibri" w:hint="default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008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057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105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54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0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51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00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49" w:hanging="284"/>
      </w:pPr>
      <w:rPr>
        <w:rFonts w:hint="default"/>
        <w:lang w:val="it-IT" w:eastAsia="it-IT" w:bidi="it-IT"/>
      </w:rPr>
    </w:lvl>
  </w:abstractNum>
  <w:abstractNum w:abstractNumId="71" w15:restartNumberingAfterBreak="0">
    <w:nsid w:val="46A08BB8"/>
    <w:multiLevelType w:val="multilevel"/>
    <w:tmpl w:val="46A08BB8"/>
    <w:lvl w:ilvl="0">
      <w:numFmt w:val="bullet"/>
      <w:lvlText w:val="-"/>
      <w:lvlJc w:val="left"/>
      <w:pPr>
        <w:ind w:left="956" w:hanging="284"/>
      </w:pPr>
      <w:rPr>
        <w:rFonts w:ascii="Garamond" w:eastAsia="Garamond" w:hAnsi="Garamond" w:cs="Garamond" w:hint="default"/>
        <w:b/>
        <w:bCs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008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057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105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54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0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51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00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49" w:hanging="284"/>
      </w:pPr>
      <w:rPr>
        <w:rFonts w:hint="default"/>
        <w:lang w:val="it-IT" w:eastAsia="it-IT" w:bidi="it-IT"/>
      </w:rPr>
    </w:lvl>
  </w:abstractNum>
  <w:abstractNum w:abstractNumId="72" w15:restartNumberingAfterBreak="0">
    <w:nsid w:val="4C1BAE26"/>
    <w:multiLevelType w:val="multilevel"/>
    <w:tmpl w:val="4C1BAE26"/>
    <w:lvl w:ilvl="0">
      <w:numFmt w:val="bullet"/>
      <w:lvlText w:val="-"/>
      <w:lvlJc w:val="left"/>
      <w:pPr>
        <w:ind w:left="956" w:hanging="284"/>
      </w:pPr>
      <w:rPr>
        <w:rFonts w:ascii="Calibri" w:eastAsia="Calibri" w:hAnsi="Calibri" w:cs="Calibri" w:hint="default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008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057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105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54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0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51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00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49" w:hanging="284"/>
      </w:pPr>
      <w:rPr>
        <w:rFonts w:hint="default"/>
        <w:lang w:val="it-IT" w:eastAsia="it-IT" w:bidi="it-IT"/>
      </w:rPr>
    </w:lvl>
  </w:abstractNum>
  <w:abstractNum w:abstractNumId="73" w15:restartNumberingAfterBreak="0">
    <w:nsid w:val="4C3D7A74"/>
    <w:multiLevelType w:val="multilevel"/>
    <w:tmpl w:val="4C3D7A74"/>
    <w:lvl w:ilvl="0">
      <w:start w:val="1"/>
      <w:numFmt w:val="decimal"/>
      <w:lvlText w:val="%1."/>
      <w:lvlJc w:val="left"/>
      <w:pPr>
        <w:ind w:left="956" w:hanging="284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it-IT" w:eastAsia="it-IT" w:bidi="it-IT"/>
      </w:rPr>
    </w:lvl>
    <w:lvl w:ilvl="1">
      <w:start w:val="1"/>
      <w:numFmt w:val="lowerLetter"/>
      <w:lvlText w:val="%2."/>
      <w:lvlJc w:val="left"/>
      <w:pPr>
        <w:ind w:left="1239" w:hanging="28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it-IT" w:bidi="it-IT"/>
      </w:rPr>
    </w:lvl>
    <w:lvl w:ilvl="2">
      <w:numFmt w:val="bullet"/>
      <w:lvlText w:val="•"/>
      <w:lvlJc w:val="left"/>
      <w:pPr>
        <w:ind w:left="2374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508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642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776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910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044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178" w:hanging="284"/>
      </w:pPr>
      <w:rPr>
        <w:rFonts w:hint="default"/>
        <w:lang w:val="it-IT" w:eastAsia="it-IT" w:bidi="it-IT"/>
      </w:rPr>
    </w:lvl>
  </w:abstractNum>
  <w:abstractNum w:abstractNumId="74" w15:restartNumberingAfterBreak="0">
    <w:nsid w:val="4D4DC07F"/>
    <w:multiLevelType w:val="multilevel"/>
    <w:tmpl w:val="4D4DC07F"/>
    <w:lvl w:ilvl="0">
      <w:start w:val="7"/>
      <w:numFmt w:val="decimal"/>
      <w:lvlText w:val="%1"/>
      <w:lvlJc w:val="left"/>
      <w:pPr>
        <w:ind w:left="1098" w:hanging="426"/>
      </w:pPr>
      <w:rPr>
        <w:rFonts w:hint="default"/>
        <w:lang w:val="it-IT" w:eastAsia="it-IT" w:bidi="it-IT"/>
      </w:rPr>
    </w:lvl>
    <w:lvl w:ilvl="1">
      <w:start w:val="2"/>
      <w:numFmt w:val="decimal"/>
      <w:lvlText w:val="%1.%2"/>
      <w:lvlJc w:val="left"/>
      <w:pPr>
        <w:ind w:left="1098" w:hanging="426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it-IT" w:eastAsia="it-IT" w:bidi="it-IT"/>
      </w:rPr>
    </w:lvl>
    <w:lvl w:ilvl="2">
      <w:numFmt w:val="bullet"/>
      <w:lvlText w:val="•"/>
      <w:lvlJc w:val="left"/>
      <w:pPr>
        <w:ind w:left="3169" w:hanging="426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203" w:hanging="426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238" w:hanging="426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73" w:hanging="426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307" w:hanging="426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42" w:hanging="426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77" w:hanging="426"/>
      </w:pPr>
      <w:rPr>
        <w:rFonts w:hint="default"/>
        <w:lang w:val="it-IT" w:eastAsia="it-IT" w:bidi="it-IT"/>
      </w:rPr>
    </w:lvl>
  </w:abstractNum>
  <w:abstractNum w:abstractNumId="75" w15:restartNumberingAfterBreak="0">
    <w:nsid w:val="4D94DA66"/>
    <w:multiLevelType w:val="multilevel"/>
    <w:tmpl w:val="4D94DA66"/>
    <w:lvl w:ilvl="0">
      <w:numFmt w:val="bullet"/>
      <w:lvlText w:val=""/>
      <w:lvlJc w:val="left"/>
      <w:pPr>
        <w:ind w:left="256" w:hanging="183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1">
      <w:numFmt w:val="bullet"/>
      <w:lvlText w:val="•"/>
      <w:lvlJc w:val="left"/>
      <w:pPr>
        <w:ind w:left="806" w:hanging="183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1353" w:hanging="183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1900" w:hanging="183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2446" w:hanging="183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2993" w:hanging="183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3540" w:hanging="183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4086" w:hanging="183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4633" w:hanging="183"/>
      </w:pPr>
      <w:rPr>
        <w:rFonts w:hint="default"/>
        <w:lang w:val="it-IT" w:eastAsia="it-IT" w:bidi="it-IT"/>
      </w:rPr>
    </w:lvl>
  </w:abstractNum>
  <w:abstractNum w:abstractNumId="76" w15:restartNumberingAfterBreak="0">
    <w:nsid w:val="58765686"/>
    <w:multiLevelType w:val="multilevel"/>
    <w:tmpl w:val="58765686"/>
    <w:lvl w:ilvl="0">
      <w:numFmt w:val="bullet"/>
      <w:lvlText w:val=""/>
      <w:lvlJc w:val="left"/>
      <w:pPr>
        <w:ind w:left="167" w:hanging="94"/>
      </w:pPr>
      <w:rPr>
        <w:rFonts w:ascii="Wingdings" w:eastAsia="Wingdings" w:hAnsi="Wingdings" w:cs="Wingdings" w:hint="default"/>
        <w:spacing w:val="2"/>
        <w:w w:val="99"/>
        <w:sz w:val="18"/>
        <w:szCs w:val="18"/>
        <w:lang w:val="it-IT" w:eastAsia="it-IT" w:bidi="it-IT"/>
      </w:rPr>
    </w:lvl>
    <w:lvl w:ilvl="1">
      <w:numFmt w:val="bullet"/>
      <w:lvlText w:val="•"/>
      <w:lvlJc w:val="left"/>
      <w:pPr>
        <w:ind w:left="717" w:hanging="9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1274" w:hanging="9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1831" w:hanging="9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2388" w:hanging="9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2945" w:hanging="9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3502" w:hanging="9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4059" w:hanging="9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4616" w:hanging="94"/>
      </w:pPr>
      <w:rPr>
        <w:rFonts w:hint="default"/>
        <w:lang w:val="it-IT" w:eastAsia="it-IT" w:bidi="it-IT"/>
      </w:rPr>
    </w:lvl>
  </w:abstractNum>
  <w:abstractNum w:abstractNumId="77" w15:restartNumberingAfterBreak="0">
    <w:nsid w:val="59ADCABA"/>
    <w:multiLevelType w:val="multilevel"/>
    <w:tmpl w:val="59ADCABA"/>
    <w:lvl w:ilvl="0">
      <w:numFmt w:val="bullet"/>
      <w:lvlText w:val="-"/>
      <w:lvlJc w:val="left"/>
      <w:pPr>
        <w:ind w:left="956" w:hanging="284"/>
      </w:pPr>
      <w:rPr>
        <w:rFonts w:ascii="Arial" w:eastAsia="Arial" w:hAnsi="Arial" w:cs="Arial" w:hint="default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008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057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105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54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0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51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00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49" w:hanging="284"/>
      </w:pPr>
      <w:rPr>
        <w:rFonts w:hint="default"/>
        <w:lang w:val="it-IT" w:eastAsia="it-IT" w:bidi="it-IT"/>
      </w:rPr>
    </w:lvl>
  </w:abstractNum>
  <w:abstractNum w:abstractNumId="78" w15:restartNumberingAfterBreak="0">
    <w:nsid w:val="59EEFD2A"/>
    <w:multiLevelType w:val="multilevel"/>
    <w:tmpl w:val="59EEFD2A"/>
    <w:lvl w:ilvl="0">
      <w:numFmt w:val="bullet"/>
      <w:lvlText w:val="-"/>
      <w:lvlJc w:val="left"/>
      <w:pPr>
        <w:ind w:left="672" w:hanging="284"/>
      </w:pPr>
      <w:rPr>
        <w:rFonts w:ascii="Arial" w:eastAsia="Arial" w:hAnsi="Arial" w:cs="Arial" w:hint="default"/>
        <w:b/>
        <w:bCs/>
        <w:spacing w:val="-3"/>
        <w:w w:val="100"/>
        <w:sz w:val="18"/>
        <w:szCs w:val="18"/>
        <w:lang w:val="it-IT" w:eastAsia="it-IT" w:bidi="it-IT"/>
      </w:rPr>
    </w:lvl>
    <w:lvl w:ilvl="1">
      <w:numFmt w:val="bullet"/>
      <w:lvlText w:val="•"/>
      <w:lvlJc w:val="left"/>
      <w:pPr>
        <w:ind w:left="1176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1673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2170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2666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316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3660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4157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4653" w:hanging="284"/>
      </w:pPr>
      <w:rPr>
        <w:rFonts w:hint="default"/>
        <w:lang w:val="it-IT" w:eastAsia="it-IT" w:bidi="it-IT"/>
      </w:rPr>
    </w:lvl>
  </w:abstractNum>
  <w:abstractNum w:abstractNumId="79" w15:restartNumberingAfterBreak="0">
    <w:nsid w:val="5A241D34"/>
    <w:multiLevelType w:val="multilevel"/>
    <w:tmpl w:val="5A241D34"/>
    <w:lvl w:ilvl="0">
      <w:start w:val="1"/>
      <w:numFmt w:val="lowerLetter"/>
      <w:lvlText w:val="%1)"/>
      <w:lvlJc w:val="left"/>
      <w:pPr>
        <w:ind w:left="672" w:hanging="284"/>
      </w:pPr>
      <w:rPr>
        <w:rFonts w:ascii="Calibri" w:eastAsia="Calibri" w:hAnsi="Calibri" w:cs="Calibri" w:hint="default"/>
        <w:b/>
        <w:bCs/>
        <w:spacing w:val="-1"/>
        <w:w w:val="100"/>
        <w:sz w:val="22"/>
        <w:szCs w:val="22"/>
        <w:lang w:val="it-IT" w:eastAsia="it-IT" w:bidi="it-IT"/>
      </w:rPr>
    </w:lvl>
    <w:lvl w:ilvl="1">
      <w:numFmt w:val="bullet"/>
      <w:lvlText w:val="-"/>
      <w:lvlJc w:val="left"/>
      <w:pPr>
        <w:ind w:left="1093" w:hanging="361"/>
      </w:pPr>
      <w:rPr>
        <w:rFonts w:ascii="Garamond" w:eastAsia="Garamond" w:hAnsi="Garamond" w:cs="Garamond" w:hint="default"/>
        <w:w w:val="100"/>
        <w:sz w:val="22"/>
        <w:szCs w:val="22"/>
        <w:lang w:val="it-IT" w:eastAsia="it-IT" w:bidi="it-IT"/>
      </w:rPr>
    </w:lvl>
    <w:lvl w:ilvl="2">
      <w:numFmt w:val="bullet"/>
      <w:lvlText w:val="•"/>
      <w:lvlJc w:val="left"/>
      <w:pPr>
        <w:ind w:left="2249" w:hanging="361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399" w:hanging="361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548" w:hanging="361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698" w:hanging="361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848" w:hanging="361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997" w:hanging="361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147" w:hanging="361"/>
      </w:pPr>
      <w:rPr>
        <w:rFonts w:hint="default"/>
        <w:lang w:val="it-IT" w:eastAsia="it-IT" w:bidi="it-IT"/>
      </w:rPr>
    </w:lvl>
  </w:abstractNum>
  <w:abstractNum w:abstractNumId="80" w15:restartNumberingAfterBreak="0">
    <w:nsid w:val="5BD96C84"/>
    <w:multiLevelType w:val="hybridMultilevel"/>
    <w:tmpl w:val="9C6A3688"/>
    <w:lvl w:ilvl="0" w:tplc="5BB0E1A8">
      <w:numFmt w:val="bullet"/>
      <w:lvlText w:val=""/>
      <w:lvlJc w:val="left"/>
      <w:pPr>
        <w:ind w:left="729" w:hanging="360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8E389AFA">
      <w:numFmt w:val="bullet"/>
      <w:lvlText w:val="•"/>
      <w:lvlJc w:val="left"/>
      <w:pPr>
        <w:ind w:left="1288" w:hanging="360"/>
      </w:pPr>
      <w:rPr>
        <w:rFonts w:hint="default"/>
        <w:lang w:val="it-IT" w:eastAsia="it-IT" w:bidi="it-IT"/>
      </w:rPr>
    </w:lvl>
    <w:lvl w:ilvl="2" w:tplc="F2A404CC">
      <w:numFmt w:val="bullet"/>
      <w:lvlText w:val="•"/>
      <w:lvlJc w:val="left"/>
      <w:pPr>
        <w:ind w:left="1856" w:hanging="360"/>
      </w:pPr>
      <w:rPr>
        <w:rFonts w:hint="default"/>
        <w:lang w:val="it-IT" w:eastAsia="it-IT" w:bidi="it-IT"/>
      </w:rPr>
    </w:lvl>
    <w:lvl w:ilvl="3" w:tplc="6DDC25E8">
      <w:numFmt w:val="bullet"/>
      <w:lvlText w:val="•"/>
      <w:lvlJc w:val="left"/>
      <w:pPr>
        <w:ind w:left="2425" w:hanging="360"/>
      </w:pPr>
      <w:rPr>
        <w:rFonts w:hint="default"/>
        <w:lang w:val="it-IT" w:eastAsia="it-IT" w:bidi="it-IT"/>
      </w:rPr>
    </w:lvl>
    <w:lvl w:ilvl="4" w:tplc="BA40D95A">
      <w:numFmt w:val="bullet"/>
      <w:lvlText w:val="•"/>
      <w:lvlJc w:val="left"/>
      <w:pPr>
        <w:ind w:left="2993" w:hanging="360"/>
      </w:pPr>
      <w:rPr>
        <w:rFonts w:hint="default"/>
        <w:lang w:val="it-IT" w:eastAsia="it-IT" w:bidi="it-IT"/>
      </w:rPr>
    </w:lvl>
    <w:lvl w:ilvl="5" w:tplc="004A7410">
      <w:numFmt w:val="bullet"/>
      <w:lvlText w:val="•"/>
      <w:lvlJc w:val="left"/>
      <w:pPr>
        <w:ind w:left="3562" w:hanging="360"/>
      </w:pPr>
      <w:rPr>
        <w:rFonts w:hint="default"/>
        <w:lang w:val="it-IT" w:eastAsia="it-IT" w:bidi="it-IT"/>
      </w:rPr>
    </w:lvl>
    <w:lvl w:ilvl="6" w:tplc="12FE0EEE">
      <w:numFmt w:val="bullet"/>
      <w:lvlText w:val="•"/>
      <w:lvlJc w:val="left"/>
      <w:pPr>
        <w:ind w:left="4130" w:hanging="360"/>
      </w:pPr>
      <w:rPr>
        <w:rFonts w:hint="default"/>
        <w:lang w:val="it-IT" w:eastAsia="it-IT" w:bidi="it-IT"/>
      </w:rPr>
    </w:lvl>
    <w:lvl w:ilvl="7" w:tplc="02469818">
      <w:numFmt w:val="bullet"/>
      <w:lvlText w:val="•"/>
      <w:lvlJc w:val="left"/>
      <w:pPr>
        <w:ind w:left="4698" w:hanging="360"/>
      </w:pPr>
      <w:rPr>
        <w:rFonts w:hint="default"/>
        <w:lang w:val="it-IT" w:eastAsia="it-IT" w:bidi="it-IT"/>
      </w:rPr>
    </w:lvl>
    <w:lvl w:ilvl="8" w:tplc="67BC2A3E">
      <w:numFmt w:val="bullet"/>
      <w:lvlText w:val="•"/>
      <w:lvlJc w:val="left"/>
      <w:pPr>
        <w:ind w:left="5267" w:hanging="360"/>
      </w:pPr>
      <w:rPr>
        <w:rFonts w:hint="default"/>
        <w:lang w:val="it-IT" w:eastAsia="it-IT" w:bidi="it-IT"/>
      </w:rPr>
    </w:lvl>
  </w:abstractNum>
  <w:abstractNum w:abstractNumId="81" w15:restartNumberingAfterBreak="0">
    <w:nsid w:val="5E29AB5A"/>
    <w:multiLevelType w:val="multilevel"/>
    <w:tmpl w:val="5E29AB5A"/>
    <w:lvl w:ilvl="0">
      <w:start w:val="1"/>
      <w:numFmt w:val="lowerLetter"/>
      <w:lvlText w:val="%1)"/>
      <w:lvlJc w:val="left"/>
      <w:pPr>
        <w:ind w:left="956" w:hanging="284"/>
      </w:pPr>
      <w:rPr>
        <w:rFonts w:ascii="Calibri" w:eastAsia="Calibri" w:hAnsi="Calibri" w:cs="Calibri" w:hint="default"/>
        <w:i/>
        <w:spacing w:val="-1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008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057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105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54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0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51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00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49" w:hanging="284"/>
      </w:pPr>
      <w:rPr>
        <w:rFonts w:hint="default"/>
        <w:lang w:val="it-IT" w:eastAsia="it-IT" w:bidi="it-IT"/>
      </w:rPr>
    </w:lvl>
  </w:abstractNum>
  <w:abstractNum w:abstractNumId="82" w15:restartNumberingAfterBreak="0">
    <w:nsid w:val="5FFFB1A7"/>
    <w:multiLevelType w:val="multilevel"/>
    <w:tmpl w:val="5FFFB1A7"/>
    <w:lvl w:ilvl="0">
      <w:start w:val="1"/>
      <w:numFmt w:val="lowerLetter"/>
      <w:lvlText w:val="%1)"/>
      <w:lvlJc w:val="left"/>
      <w:pPr>
        <w:ind w:left="956" w:hanging="28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it-IT" w:bidi="it-IT"/>
      </w:rPr>
    </w:lvl>
    <w:lvl w:ilvl="1">
      <w:numFmt w:val="bullet"/>
      <w:lvlText w:val="-"/>
      <w:lvlJc w:val="left"/>
      <w:pPr>
        <w:ind w:left="1239" w:hanging="284"/>
      </w:pPr>
      <w:rPr>
        <w:rFonts w:ascii="Garamond" w:eastAsia="Garamond" w:hAnsi="Garamond" w:cs="Garamond" w:hint="default"/>
        <w:b/>
        <w:bCs/>
        <w:w w:val="100"/>
        <w:sz w:val="22"/>
        <w:szCs w:val="22"/>
        <w:lang w:val="it-IT" w:eastAsia="it-IT" w:bidi="it-IT"/>
      </w:rPr>
    </w:lvl>
    <w:lvl w:ilvl="2">
      <w:numFmt w:val="bullet"/>
      <w:lvlText w:val="•"/>
      <w:lvlJc w:val="left"/>
      <w:pPr>
        <w:ind w:left="2374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508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642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776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910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044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178" w:hanging="284"/>
      </w:pPr>
      <w:rPr>
        <w:rFonts w:hint="default"/>
        <w:lang w:val="it-IT" w:eastAsia="it-IT" w:bidi="it-IT"/>
      </w:rPr>
    </w:lvl>
  </w:abstractNum>
  <w:abstractNum w:abstractNumId="83" w15:restartNumberingAfterBreak="0">
    <w:nsid w:val="60382F6E"/>
    <w:multiLevelType w:val="multilevel"/>
    <w:tmpl w:val="60382F6E"/>
    <w:lvl w:ilvl="0">
      <w:start w:val="1"/>
      <w:numFmt w:val="lowerLetter"/>
      <w:lvlText w:val="%1."/>
      <w:lvlJc w:val="left"/>
      <w:pPr>
        <w:ind w:left="956" w:hanging="28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008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057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105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54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0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51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00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49" w:hanging="284"/>
      </w:pPr>
      <w:rPr>
        <w:rFonts w:hint="default"/>
        <w:lang w:val="it-IT" w:eastAsia="it-IT" w:bidi="it-IT"/>
      </w:rPr>
    </w:lvl>
  </w:abstractNum>
  <w:abstractNum w:abstractNumId="84" w15:restartNumberingAfterBreak="0">
    <w:nsid w:val="60710821"/>
    <w:multiLevelType w:val="hybridMultilevel"/>
    <w:tmpl w:val="06C40F5E"/>
    <w:lvl w:ilvl="0" w:tplc="04100001">
      <w:start w:val="1"/>
      <w:numFmt w:val="bullet"/>
      <w:lvlText w:val=""/>
      <w:lvlJc w:val="left"/>
      <w:pPr>
        <w:ind w:left="86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85" w15:restartNumberingAfterBreak="0">
    <w:nsid w:val="629F7852"/>
    <w:multiLevelType w:val="multilevel"/>
    <w:tmpl w:val="629F7852"/>
    <w:lvl w:ilvl="0">
      <w:start w:val="1"/>
      <w:numFmt w:val="lowerLetter"/>
      <w:lvlText w:val="%1)"/>
      <w:lvlJc w:val="left"/>
      <w:pPr>
        <w:ind w:left="956" w:hanging="238"/>
      </w:pPr>
      <w:rPr>
        <w:rFonts w:ascii="Calibri" w:eastAsia="Calibri" w:hAnsi="Calibri" w:cs="Calibri" w:hint="default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008" w:hanging="238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057" w:hanging="238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105" w:hanging="238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54" w:hanging="238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03" w:hanging="238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51" w:hanging="238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00" w:hanging="238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49" w:hanging="238"/>
      </w:pPr>
      <w:rPr>
        <w:rFonts w:hint="default"/>
        <w:lang w:val="it-IT" w:eastAsia="it-IT" w:bidi="it-IT"/>
      </w:rPr>
    </w:lvl>
  </w:abstractNum>
  <w:abstractNum w:abstractNumId="86" w15:restartNumberingAfterBreak="0">
    <w:nsid w:val="637E18F4"/>
    <w:multiLevelType w:val="hybridMultilevel"/>
    <w:tmpl w:val="04D4A09A"/>
    <w:lvl w:ilvl="0" w:tplc="0410000F">
      <w:start w:val="1"/>
      <w:numFmt w:val="decimal"/>
      <w:lvlText w:val="%1.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7" w15:restartNumberingAfterBreak="0">
    <w:nsid w:val="65CD0074"/>
    <w:multiLevelType w:val="multilevel"/>
    <w:tmpl w:val="65CD0074"/>
    <w:lvl w:ilvl="0">
      <w:start w:val="1"/>
      <w:numFmt w:val="upperRoman"/>
      <w:lvlText w:val="%1."/>
      <w:lvlJc w:val="left"/>
      <w:pPr>
        <w:ind w:left="956" w:hanging="260"/>
        <w:jc w:val="right"/>
      </w:pPr>
      <w:rPr>
        <w:rFonts w:ascii="Calibri" w:eastAsia="Calibri" w:hAnsi="Calibri" w:cs="Calibri" w:hint="default"/>
        <w:b/>
        <w:bCs/>
        <w:spacing w:val="0"/>
        <w:w w:val="100"/>
        <w:sz w:val="22"/>
        <w:szCs w:val="22"/>
        <w:lang w:val="it-IT" w:eastAsia="it-IT" w:bidi="it-IT"/>
      </w:rPr>
    </w:lvl>
    <w:lvl w:ilvl="1">
      <w:numFmt w:val="bullet"/>
      <w:lvlText w:val="-"/>
      <w:lvlJc w:val="left"/>
      <w:pPr>
        <w:ind w:left="1239" w:hanging="284"/>
      </w:pPr>
      <w:rPr>
        <w:rFonts w:ascii="Garamond" w:eastAsia="Garamond" w:hAnsi="Garamond" w:cs="Garamond" w:hint="default"/>
        <w:b/>
        <w:bCs/>
        <w:w w:val="100"/>
        <w:sz w:val="22"/>
        <w:szCs w:val="22"/>
        <w:lang w:val="it-IT" w:eastAsia="it-IT" w:bidi="it-IT"/>
      </w:rPr>
    </w:lvl>
    <w:lvl w:ilvl="2">
      <w:numFmt w:val="bullet"/>
      <w:lvlText w:val="•"/>
      <w:lvlJc w:val="left"/>
      <w:pPr>
        <w:ind w:left="2374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508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642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776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910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044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178" w:hanging="284"/>
      </w:pPr>
      <w:rPr>
        <w:rFonts w:hint="default"/>
        <w:lang w:val="it-IT" w:eastAsia="it-IT" w:bidi="it-IT"/>
      </w:rPr>
    </w:lvl>
  </w:abstractNum>
  <w:abstractNum w:abstractNumId="88" w15:restartNumberingAfterBreak="0">
    <w:nsid w:val="69D556A0"/>
    <w:multiLevelType w:val="hybridMultilevel"/>
    <w:tmpl w:val="F4E0C4DC"/>
    <w:lvl w:ilvl="0" w:tplc="B82E744A">
      <w:numFmt w:val="bullet"/>
      <w:lvlText w:val=""/>
      <w:lvlJc w:val="left"/>
      <w:pPr>
        <w:ind w:left="729" w:hanging="360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DE3435B8">
      <w:numFmt w:val="bullet"/>
      <w:lvlText w:val="•"/>
      <w:lvlJc w:val="left"/>
      <w:pPr>
        <w:ind w:left="1612" w:hanging="360"/>
      </w:pPr>
      <w:rPr>
        <w:rFonts w:hint="default"/>
        <w:lang w:val="it-IT" w:eastAsia="it-IT" w:bidi="it-IT"/>
      </w:rPr>
    </w:lvl>
    <w:lvl w:ilvl="2" w:tplc="4288B85C">
      <w:numFmt w:val="bullet"/>
      <w:lvlText w:val="•"/>
      <w:lvlJc w:val="left"/>
      <w:pPr>
        <w:ind w:left="2504" w:hanging="360"/>
      </w:pPr>
      <w:rPr>
        <w:rFonts w:hint="default"/>
        <w:lang w:val="it-IT" w:eastAsia="it-IT" w:bidi="it-IT"/>
      </w:rPr>
    </w:lvl>
    <w:lvl w:ilvl="3" w:tplc="191827F2">
      <w:numFmt w:val="bullet"/>
      <w:lvlText w:val="•"/>
      <w:lvlJc w:val="left"/>
      <w:pPr>
        <w:ind w:left="3396" w:hanging="360"/>
      </w:pPr>
      <w:rPr>
        <w:rFonts w:hint="default"/>
        <w:lang w:val="it-IT" w:eastAsia="it-IT" w:bidi="it-IT"/>
      </w:rPr>
    </w:lvl>
    <w:lvl w:ilvl="4" w:tplc="F5B0E348">
      <w:numFmt w:val="bullet"/>
      <w:lvlText w:val="•"/>
      <w:lvlJc w:val="left"/>
      <w:pPr>
        <w:ind w:left="4288" w:hanging="360"/>
      </w:pPr>
      <w:rPr>
        <w:rFonts w:hint="default"/>
        <w:lang w:val="it-IT" w:eastAsia="it-IT" w:bidi="it-IT"/>
      </w:rPr>
    </w:lvl>
    <w:lvl w:ilvl="5" w:tplc="D8B05F3C">
      <w:numFmt w:val="bullet"/>
      <w:lvlText w:val="•"/>
      <w:lvlJc w:val="left"/>
      <w:pPr>
        <w:ind w:left="5180" w:hanging="360"/>
      </w:pPr>
      <w:rPr>
        <w:rFonts w:hint="default"/>
        <w:lang w:val="it-IT" w:eastAsia="it-IT" w:bidi="it-IT"/>
      </w:rPr>
    </w:lvl>
    <w:lvl w:ilvl="6" w:tplc="D5804498">
      <w:numFmt w:val="bullet"/>
      <w:lvlText w:val="•"/>
      <w:lvlJc w:val="left"/>
      <w:pPr>
        <w:ind w:left="6072" w:hanging="360"/>
      </w:pPr>
      <w:rPr>
        <w:rFonts w:hint="default"/>
        <w:lang w:val="it-IT" w:eastAsia="it-IT" w:bidi="it-IT"/>
      </w:rPr>
    </w:lvl>
    <w:lvl w:ilvl="7" w:tplc="DA28EE0E">
      <w:numFmt w:val="bullet"/>
      <w:lvlText w:val="•"/>
      <w:lvlJc w:val="left"/>
      <w:pPr>
        <w:ind w:left="6964" w:hanging="360"/>
      </w:pPr>
      <w:rPr>
        <w:rFonts w:hint="default"/>
        <w:lang w:val="it-IT" w:eastAsia="it-IT" w:bidi="it-IT"/>
      </w:rPr>
    </w:lvl>
    <w:lvl w:ilvl="8" w:tplc="14E4BB54">
      <w:numFmt w:val="bullet"/>
      <w:lvlText w:val="•"/>
      <w:lvlJc w:val="left"/>
      <w:pPr>
        <w:ind w:left="7856" w:hanging="360"/>
      </w:pPr>
      <w:rPr>
        <w:rFonts w:hint="default"/>
        <w:lang w:val="it-IT" w:eastAsia="it-IT" w:bidi="it-IT"/>
      </w:rPr>
    </w:lvl>
  </w:abstractNum>
  <w:abstractNum w:abstractNumId="89" w15:restartNumberingAfterBreak="0">
    <w:nsid w:val="700FDCEF"/>
    <w:multiLevelType w:val="multilevel"/>
    <w:tmpl w:val="700FDCEF"/>
    <w:lvl w:ilvl="0">
      <w:numFmt w:val="bullet"/>
      <w:lvlText w:val="•"/>
      <w:lvlJc w:val="left"/>
      <w:pPr>
        <w:ind w:left="956" w:hanging="284"/>
      </w:pPr>
      <w:rPr>
        <w:rFonts w:ascii="Times New Roman" w:eastAsia="Times New Roman" w:hAnsi="Times New Roman" w:cs="Times New Roman" w:hint="default"/>
        <w:w w:val="223"/>
        <w:sz w:val="22"/>
        <w:szCs w:val="22"/>
        <w:highlight w:val="lightGray"/>
        <w:lang w:val="it-IT" w:eastAsia="it-IT" w:bidi="it-IT"/>
      </w:rPr>
    </w:lvl>
    <w:lvl w:ilvl="1">
      <w:numFmt w:val="bullet"/>
      <w:lvlText w:val="•"/>
      <w:lvlJc w:val="left"/>
      <w:pPr>
        <w:ind w:left="2008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057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105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54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0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51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00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49" w:hanging="284"/>
      </w:pPr>
      <w:rPr>
        <w:rFonts w:hint="default"/>
        <w:lang w:val="it-IT" w:eastAsia="it-IT" w:bidi="it-IT"/>
      </w:rPr>
    </w:lvl>
  </w:abstractNum>
  <w:abstractNum w:abstractNumId="90" w15:restartNumberingAfterBreak="0">
    <w:nsid w:val="72183CF9"/>
    <w:multiLevelType w:val="multilevel"/>
    <w:tmpl w:val="72183CF9"/>
    <w:lvl w:ilvl="0">
      <w:start w:val="1"/>
      <w:numFmt w:val="upperRoman"/>
      <w:lvlText w:val="%1."/>
      <w:lvlJc w:val="left"/>
      <w:pPr>
        <w:ind w:left="956" w:hanging="28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008" w:hanging="28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057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105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54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03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51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00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49" w:hanging="284"/>
      </w:pPr>
      <w:rPr>
        <w:rFonts w:hint="default"/>
        <w:lang w:val="it-IT" w:eastAsia="it-IT" w:bidi="it-IT"/>
      </w:rPr>
    </w:lvl>
  </w:abstractNum>
  <w:abstractNum w:abstractNumId="91" w15:restartNumberingAfterBreak="0">
    <w:nsid w:val="74C28B35"/>
    <w:multiLevelType w:val="multilevel"/>
    <w:tmpl w:val="74C28B35"/>
    <w:lvl w:ilvl="0">
      <w:start w:val="1"/>
      <w:numFmt w:val="lowerRoman"/>
      <w:lvlText w:val="%1)"/>
      <w:lvlJc w:val="left"/>
      <w:pPr>
        <w:ind w:left="1124" w:hanging="168"/>
      </w:pPr>
      <w:rPr>
        <w:rFonts w:ascii="Calibri" w:eastAsia="Calibri" w:hAnsi="Calibri" w:cs="Calibri" w:hint="default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2152" w:hanging="168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185" w:hanging="168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217" w:hanging="168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250" w:hanging="168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83" w:hanging="168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315" w:hanging="168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48" w:hanging="168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81" w:hanging="168"/>
      </w:pPr>
      <w:rPr>
        <w:rFonts w:hint="default"/>
        <w:lang w:val="it-IT" w:eastAsia="it-IT" w:bidi="it-IT"/>
      </w:rPr>
    </w:lvl>
  </w:abstractNum>
  <w:abstractNum w:abstractNumId="92" w15:restartNumberingAfterBreak="0">
    <w:nsid w:val="77633216"/>
    <w:multiLevelType w:val="multilevel"/>
    <w:tmpl w:val="77633216"/>
    <w:lvl w:ilvl="0">
      <w:numFmt w:val="bullet"/>
      <w:lvlText w:val="•"/>
      <w:lvlJc w:val="left"/>
      <w:pPr>
        <w:ind w:left="942" w:hanging="270"/>
      </w:pPr>
      <w:rPr>
        <w:rFonts w:ascii="Times New Roman" w:eastAsia="Times New Roman" w:hAnsi="Times New Roman" w:cs="Times New Roman" w:hint="default"/>
        <w:w w:val="223"/>
        <w:sz w:val="22"/>
        <w:szCs w:val="22"/>
        <w:highlight w:val="lightGray"/>
        <w:lang w:val="it-IT" w:eastAsia="it-IT" w:bidi="it-IT"/>
      </w:rPr>
    </w:lvl>
    <w:lvl w:ilvl="1">
      <w:numFmt w:val="bullet"/>
      <w:lvlText w:val="•"/>
      <w:lvlJc w:val="left"/>
      <w:pPr>
        <w:ind w:left="1990" w:hanging="270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3041" w:hanging="270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091" w:hanging="270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42" w:hanging="270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193" w:hanging="270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43" w:hanging="270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294" w:hanging="270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45" w:hanging="270"/>
      </w:pPr>
      <w:rPr>
        <w:rFonts w:hint="default"/>
        <w:lang w:val="it-IT" w:eastAsia="it-IT" w:bidi="it-IT"/>
      </w:rPr>
    </w:lvl>
  </w:abstractNum>
  <w:abstractNum w:abstractNumId="93" w15:restartNumberingAfterBreak="0">
    <w:nsid w:val="77ECEA79"/>
    <w:multiLevelType w:val="multilevel"/>
    <w:tmpl w:val="77ECEA79"/>
    <w:lvl w:ilvl="0">
      <w:start w:val="1"/>
      <w:numFmt w:val="decimal"/>
      <w:lvlText w:val="%1)"/>
      <w:lvlJc w:val="left"/>
      <w:pPr>
        <w:ind w:left="956" w:hanging="284"/>
      </w:pPr>
      <w:rPr>
        <w:rFonts w:ascii="Calibri" w:eastAsia="Calibri" w:hAnsi="Calibri" w:cs="Calibri" w:hint="default"/>
        <w:w w:val="100"/>
        <w:sz w:val="22"/>
        <w:szCs w:val="22"/>
        <w:lang w:val="it-IT" w:eastAsia="it-IT" w:bidi="it-IT"/>
      </w:rPr>
    </w:lvl>
    <w:lvl w:ilvl="1">
      <w:start w:val="1"/>
      <w:numFmt w:val="lowerLetter"/>
      <w:lvlText w:val="%2."/>
      <w:lvlJc w:val="left"/>
      <w:pPr>
        <w:ind w:left="1239" w:hanging="28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it-IT" w:bidi="it-IT"/>
      </w:rPr>
    </w:lvl>
    <w:lvl w:ilvl="2">
      <w:numFmt w:val="bullet"/>
      <w:lvlText w:val="•"/>
      <w:lvlJc w:val="left"/>
      <w:pPr>
        <w:ind w:left="2374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508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642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776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910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044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178" w:hanging="284"/>
      </w:pPr>
      <w:rPr>
        <w:rFonts w:hint="default"/>
        <w:lang w:val="it-IT" w:eastAsia="it-IT" w:bidi="it-IT"/>
      </w:rPr>
    </w:lvl>
  </w:abstractNum>
  <w:abstractNum w:abstractNumId="94" w15:restartNumberingAfterBreak="0">
    <w:nsid w:val="79AA4FA4"/>
    <w:multiLevelType w:val="multilevel"/>
    <w:tmpl w:val="79AA4FA4"/>
    <w:lvl w:ilvl="0">
      <w:start w:val="1"/>
      <w:numFmt w:val="decimal"/>
      <w:lvlText w:val="%1)"/>
      <w:lvlJc w:val="left"/>
      <w:pPr>
        <w:ind w:left="956" w:hanging="284"/>
      </w:pPr>
      <w:rPr>
        <w:rFonts w:ascii="Calibri" w:eastAsia="Calibri" w:hAnsi="Calibri" w:cs="Calibri" w:hint="default"/>
        <w:w w:val="100"/>
        <w:sz w:val="22"/>
        <w:szCs w:val="22"/>
        <w:lang w:val="it-IT" w:eastAsia="it-IT" w:bidi="it-IT"/>
      </w:rPr>
    </w:lvl>
    <w:lvl w:ilvl="1">
      <w:numFmt w:val="bullet"/>
      <w:lvlText w:val=""/>
      <w:lvlJc w:val="left"/>
      <w:pPr>
        <w:ind w:left="1393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it-IT" w:bidi="it-IT"/>
      </w:rPr>
    </w:lvl>
    <w:lvl w:ilvl="2">
      <w:numFmt w:val="bullet"/>
      <w:lvlText w:val="•"/>
      <w:lvlJc w:val="left"/>
      <w:pPr>
        <w:ind w:left="2516" w:hanging="360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632" w:hanging="360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748" w:hanging="360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865" w:hanging="360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981" w:hanging="360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097" w:hanging="360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213" w:hanging="360"/>
      </w:pPr>
      <w:rPr>
        <w:rFonts w:hint="default"/>
        <w:lang w:val="it-IT" w:eastAsia="it-IT" w:bidi="it-IT"/>
      </w:rPr>
    </w:lvl>
  </w:abstractNum>
  <w:abstractNum w:abstractNumId="95" w15:restartNumberingAfterBreak="0">
    <w:nsid w:val="7C246926"/>
    <w:multiLevelType w:val="multilevel"/>
    <w:tmpl w:val="7C246926"/>
    <w:lvl w:ilvl="0">
      <w:start w:val="1"/>
      <w:numFmt w:val="lowerLetter"/>
      <w:lvlText w:val="%1."/>
      <w:lvlJc w:val="left"/>
      <w:pPr>
        <w:ind w:left="956" w:hanging="28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it-IT" w:bidi="it-IT"/>
      </w:rPr>
    </w:lvl>
    <w:lvl w:ilvl="1">
      <w:numFmt w:val="bullet"/>
      <w:lvlText w:val="-"/>
      <w:lvlJc w:val="left"/>
      <w:pPr>
        <w:ind w:left="1239" w:hanging="284"/>
      </w:pPr>
      <w:rPr>
        <w:rFonts w:ascii="Calibri" w:eastAsia="Calibri" w:hAnsi="Calibri" w:cs="Calibri" w:hint="default"/>
        <w:w w:val="100"/>
        <w:sz w:val="22"/>
        <w:szCs w:val="22"/>
        <w:lang w:val="it-IT" w:eastAsia="it-IT" w:bidi="it-IT"/>
      </w:rPr>
    </w:lvl>
    <w:lvl w:ilvl="2">
      <w:numFmt w:val="bullet"/>
      <w:lvlText w:val="•"/>
      <w:lvlJc w:val="left"/>
      <w:pPr>
        <w:ind w:left="2374" w:hanging="28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508" w:hanging="28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642" w:hanging="28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776" w:hanging="28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910" w:hanging="28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044" w:hanging="28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178" w:hanging="284"/>
      </w:pPr>
      <w:rPr>
        <w:rFonts w:hint="default"/>
        <w:lang w:val="it-IT" w:eastAsia="it-IT" w:bidi="it-IT"/>
      </w:rPr>
    </w:lvl>
  </w:abstractNum>
  <w:abstractNum w:abstractNumId="96" w15:restartNumberingAfterBreak="0">
    <w:nsid w:val="7DEC2089"/>
    <w:multiLevelType w:val="multilevel"/>
    <w:tmpl w:val="7DEC2089"/>
    <w:lvl w:ilvl="0">
      <w:numFmt w:val="bullet"/>
      <w:lvlText w:val=""/>
      <w:lvlJc w:val="left"/>
      <w:pPr>
        <w:ind w:left="216" w:hanging="94"/>
      </w:pPr>
      <w:rPr>
        <w:rFonts w:ascii="Wingdings" w:eastAsia="Wingdings" w:hAnsi="Wingdings" w:cs="Wingdings" w:hint="default"/>
        <w:spacing w:val="2"/>
        <w:w w:val="99"/>
        <w:sz w:val="18"/>
        <w:szCs w:val="18"/>
        <w:lang w:val="it-IT" w:eastAsia="it-IT" w:bidi="it-IT"/>
      </w:rPr>
    </w:lvl>
    <w:lvl w:ilvl="1">
      <w:numFmt w:val="bullet"/>
      <w:lvlText w:val="•"/>
      <w:lvlJc w:val="left"/>
      <w:pPr>
        <w:ind w:left="771" w:hanging="94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1322" w:hanging="9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1873" w:hanging="9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2424" w:hanging="9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2975" w:hanging="9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3526" w:hanging="9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4077" w:hanging="9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4628" w:hanging="94"/>
      </w:pPr>
      <w:rPr>
        <w:rFonts w:hint="default"/>
        <w:lang w:val="it-IT" w:eastAsia="it-IT" w:bidi="it-IT"/>
      </w:rPr>
    </w:lvl>
  </w:abstractNum>
  <w:abstractNum w:abstractNumId="97" w15:restartNumberingAfterBreak="0">
    <w:nsid w:val="7E886D74"/>
    <w:multiLevelType w:val="hybridMultilevel"/>
    <w:tmpl w:val="04D4A09A"/>
    <w:lvl w:ilvl="0" w:tplc="0410000F">
      <w:start w:val="1"/>
      <w:numFmt w:val="decimal"/>
      <w:lvlText w:val="%1.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42"/>
  </w:num>
  <w:num w:numId="2">
    <w:abstractNumId w:val="29"/>
  </w:num>
  <w:num w:numId="3">
    <w:abstractNumId w:val="77"/>
  </w:num>
  <w:num w:numId="4">
    <w:abstractNumId w:val="25"/>
  </w:num>
  <w:num w:numId="5">
    <w:abstractNumId w:val="19"/>
  </w:num>
  <w:num w:numId="6">
    <w:abstractNumId w:val="45"/>
  </w:num>
  <w:num w:numId="7">
    <w:abstractNumId w:val="59"/>
  </w:num>
  <w:num w:numId="8">
    <w:abstractNumId w:val="90"/>
  </w:num>
  <w:num w:numId="9">
    <w:abstractNumId w:val="43"/>
  </w:num>
  <w:num w:numId="10">
    <w:abstractNumId w:val="6"/>
  </w:num>
  <w:num w:numId="11">
    <w:abstractNumId w:val="60"/>
  </w:num>
  <w:num w:numId="12">
    <w:abstractNumId w:val="79"/>
  </w:num>
  <w:num w:numId="13">
    <w:abstractNumId w:val="28"/>
  </w:num>
  <w:num w:numId="14">
    <w:abstractNumId w:val="74"/>
  </w:num>
  <w:num w:numId="15">
    <w:abstractNumId w:val="38"/>
  </w:num>
  <w:num w:numId="16">
    <w:abstractNumId w:val="58"/>
  </w:num>
  <w:num w:numId="17">
    <w:abstractNumId w:val="33"/>
  </w:num>
  <w:num w:numId="18">
    <w:abstractNumId w:val="31"/>
  </w:num>
  <w:num w:numId="19">
    <w:abstractNumId w:val="10"/>
  </w:num>
  <w:num w:numId="20">
    <w:abstractNumId w:val="72"/>
  </w:num>
  <w:num w:numId="21">
    <w:abstractNumId w:val="83"/>
  </w:num>
  <w:num w:numId="22">
    <w:abstractNumId w:val="48"/>
  </w:num>
  <w:num w:numId="23">
    <w:abstractNumId w:val="71"/>
  </w:num>
  <w:num w:numId="24">
    <w:abstractNumId w:val="16"/>
  </w:num>
  <w:num w:numId="25">
    <w:abstractNumId w:val="95"/>
  </w:num>
  <w:num w:numId="26">
    <w:abstractNumId w:val="93"/>
  </w:num>
  <w:num w:numId="27">
    <w:abstractNumId w:val="24"/>
  </w:num>
  <w:num w:numId="28">
    <w:abstractNumId w:val="85"/>
  </w:num>
  <w:num w:numId="29">
    <w:abstractNumId w:val="7"/>
  </w:num>
  <w:num w:numId="30">
    <w:abstractNumId w:val="68"/>
  </w:num>
  <w:num w:numId="31">
    <w:abstractNumId w:val="2"/>
  </w:num>
  <w:num w:numId="32">
    <w:abstractNumId w:val="76"/>
  </w:num>
  <w:num w:numId="33">
    <w:abstractNumId w:val="96"/>
  </w:num>
  <w:num w:numId="34">
    <w:abstractNumId w:val="0"/>
  </w:num>
  <w:num w:numId="35">
    <w:abstractNumId w:val="57"/>
  </w:num>
  <w:num w:numId="36">
    <w:abstractNumId w:val="75"/>
  </w:num>
  <w:num w:numId="37">
    <w:abstractNumId w:val="40"/>
  </w:num>
  <w:num w:numId="38">
    <w:abstractNumId w:val="34"/>
  </w:num>
  <w:num w:numId="39">
    <w:abstractNumId w:val="64"/>
  </w:num>
  <w:num w:numId="40">
    <w:abstractNumId w:val="94"/>
  </w:num>
  <w:num w:numId="41">
    <w:abstractNumId w:val="22"/>
  </w:num>
  <w:num w:numId="42">
    <w:abstractNumId w:val="4"/>
  </w:num>
  <w:num w:numId="43">
    <w:abstractNumId w:val="21"/>
  </w:num>
  <w:num w:numId="44">
    <w:abstractNumId w:val="81"/>
  </w:num>
  <w:num w:numId="45">
    <w:abstractNumId w:val="1"/>
  </w:num>
  <w:num w:numId="46">
    <w:abstractNumId w:val="53"/>
  </w:num>
  <w:num w:numId="47">
    <w:abstractNumId w:val="3"/>
  </w:num>
  <w:num w:numId="48">
    <w:abstractNumId w:val="82"/>
  </w:num>
  <w:num w:numId="49">
    <w:abstractNumId w:val="91"/>
  </w:num>
  <w:num w:numId="50">
    <w:abstractNumId w:val="73"/>
  </w:num>
  <w:num w:numId="51">
    <w:abstractNumId w:val="65"/>
  </w:num>
  <w:num w:numId="52">
    <w:abstractNumId w:val="87"/>
  </w:num>
  <w:num w:numId="53">
    <w:abstractNumId w:val="46"/>
  </w:num>
  <w:num w:numId="54">
    <w:abstractNumId w:val="47"/>
  </w:num>
  <w:num w:numId="55">
    <w:abstractNumId w:val="30"/>
  </w:num>
  <w:num w:numId="56">
    <w:abstractNumId w:val="66"/>
  </w:num>
  <w:num w:numId="57">
    <w:abstractNumId w:val="54"/>
  </w:num>
  <w:num w:numId="58">
    <w:abstractNumId w:val="37"/>
  </w:num>
  <w:num w:numId="59">
    <w:abstractNumId w:val="56"/>
  </w:num>
  <w:num w:numId="60">
    <w:abstractNumId w:val="18"/>
  </w:num>
  <w:num w:numId="61">
    <w:abstractNumId w:val="70"/>
  </w:num>
  <w:num w:numId="62">
    <w:abstractNumId w:val="49"/>
  </w:num>
  <w:num w:numId="63">
    <w:abstractNumId w:val="67"/>
  </w:num>
  <w:num w:numId="64">
    <w:abstractNumId w:val="44"/>
  </w:num>
  <w:num w:numId="65">
    <w:abstractNumId w:val="26"/>
  </w:num>
  <w:num w:numId="66">
    <w:abstractNumId w:val="50"/>
  </w:num>
  <w:num w:numId="67">
    <w:abstractNumId w:val="17"/>
  </w:num>
  <w:num w:numId="68">
    <w:abstractNumId w:val="69"/>
  </w:num>
  <w:num w:numId="69">
    <w:abstractNumId w:val="13"/>
  </w:num>
  <w:num w:numId="70">
    <w:abstractNumId w:val="39"/>
  </w:num>
  <w:num w:numId="71">
    <w:abstractNumId w:val="63"/>
  </w:num>
  <w:num w:numId="72">
    <w:abstractNumId w:val="41"/>
  </w:num>
  <w:num w:numId="73">
    <w:abstractNumId w:val="52"/>
  </w:num>
  <w:num w:numId="74">
    <w:abstractNumId w:val="89"/>
  </w:num>
  <w:num w:numId="75">
    <w:abstractNumId w:val="35"/>
  </w:num>
  <w:num w:numId="76">
    <w:abstractNumId w:val="27"/>
  </w:num>
  <w:num w:numId="77">
    <w:abstractNumId w:val="12"/>
  </w:num>
  <w:num w:numId="78">
    <w:abstractNumId w:val="92"/>
  </w:num>
  <w:num w:numId="79">
    <w:abstractNumId w:val="32"/>
  </w:num>
  <w:num w:numId="80">
    <w:abstractNumId w:val="20"/>
  </w:num>
  <w:num w:numId="81">
    <w:abstractNumId w:val="62"/>
  </w:num>
  <w:num w:numId="82">
    <w:abstractNumId w:val="36"/>
  </w:num>
  <w:num w:numId="83">
    <w:abstractNumId w:val="9"/>
  </w:num>
  <w:num w:numId="84">
    <w:abstractNumId w:val="78"/>
  </w:num>
  <w:num w:numId="85">
    <w:abstractNumId w:val="23"/>
  </w:num>
  <w:num w:numId="86">
    <w:abstractNumId w:val="15"/>
  </w:num>
  <w:num w:numId="87">
    <w:abstractNumId w:val="8"/>
  </w:num>
  <w:num w:numId="88">
    <w:abstractNumId w:val="11"/>
  </w:num>
  <w:num w:numId="89">
    <w:abstractNumId w:val="14"/>
  </w:num>
  <w:num w:numId="90">
    <w:abstractNumId w:val="5"/>
  </w:num>
  <w:num w:numId="91">
    <w:abstractNumId w:val="51"/>
  </w:num>
  <w:num w:numId="92">
    <w:abstractNumId w:val="86"/>
  </w:num>
  <w:num w:numId="93">
    <w:abstractNumId w:val="61"/>
  </w:num>
  <w:num w:numId="94">
    <w:abstractNumId w:val="97"/>
  </w:num>
  <w:num w:numId="95">
    <w:abstractNumId w:val="84"/>
  </w:num>
  <w:num w:numId="96">
    <w:abstractNumId w:val="55"/>
  </w:num>
  <w:num w:numId="97">
    <w:abstractNumId w:val="88"/>
  </w:num>
  <w:num w:numId="98">
    <w:abstractNumId w:val="80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DF47C7"/>
    <w:rsid w:val="0000611F"/>
    <w:rsid w:val="00017F76"/>
    <w:rsid w:val="00045FC9"/>
    <w:rsid w:val="00074126"/>
    <w:rsid w:val="00076069"/>
    <w:rsid w:val="00076481"/>
    <w:rsid w:val="000834E0"/>
    <w:rsid w:val="00084736"/>
    <w:rsid w:val="00091200"/>
    <w:rsid w:val="000969D5"/>
    <w:rsid w:val="000A2513"/>
    <w:rsid w:val="000B53BD"/>
    <w:rsid w:val="000B63E0"/>
    <w:rsid w:val="000B7C63"/>
    <w:rsid w:val="000C4C4C"/>
    <w:rsid w:val="000C50ED"/>
    <w:rsid w:val="000C7722"/>
    <w:rsid w:val="000D1773"/>
    <w:rsid w:val="000E4B21"/>
    <w:rsid w:val="000F3950"/>
    <w:rsid w:val="000F79B2"/>
    <w:rsid w:val="00101C34"/>
    <w:rsid w:val="001145A4"/>
    <w:rsid w:val="00122537"/>
    <w:rsid w:val="001279B1"/>
    <w:rsid w:val="00132D55"/>
    <w:rsid w:val="0013489F"/>
    <w:rsid w:val="00177576"/>
    <w:rsid w:val="00180FF2"/>
    <w:rsid w:val="00186B84"/>
    <w:rsid w:val="001A030B"/>
    <w:rsid w:val="001A3866"/>
    <w:rsid w:val="001B661A"/>
    <w:rsid w:val="001C3EFF"/>
    <w:rsid w:val="001E2CD8"/>
    <w:rsid w:val="001E4CD2"/>
    <w:rsid w:val="001E53B5"/>
    <w:rsid w:val="001E5F39"/>
    <w:rsid w:val="001F2DF6"/>
    <w:rsid w:val="00213487"/>
    <w:rsid w:val="00214787"/>
    <w:rsid w:val="00242155"/>
    <w:rsid w:val="00245AE4"/>
    <w:rsid w:val="00247528"/>
    <w:rsid w:val="00254254"/>
    <w:rsid w:val="00272291"/>
    <w:rsid w:val="00273F9B"/>
    <w:rsid w:val="00281366"/>
    <w:rsid w:val="002852D1"/>
    <w:rsid w:val="00286FE5"/>
    <w:rsid w:val="00290597"/>
    <w:rsid w:val="002938C1"/>
    <w:rsid w:val="002B76EC"/>
    <w:rsid w:val="002C5411"/>
    <w:rsid w:val="002D0448"/>
    <w:rsid w:val="002D1D2E"/>
    <w:rsid w:val="002E1AF5"/>
    <w:rsid w:val="002F1DD7"/>
    <w:rsid w:val="002F1FD2"/>
    <w:rsid w:val="002F59E9"/>
    <w:rsid w:val="002F719C"/>
    <w:rsid w:val="00300D02"/>
    <w:rsid w:val="0030209C"/>
    <w:rsid w:val="003115B0"/>
    <w:rsid w:val="00332EF0"/>
    <w:rsid w:val="003351EE"/>
    <w:rsid w:val="00343EA6"/>
    <w:rsid w:val="00350CB2"/>
    <w:rsid w:val="00356856"/>
    <w:rsid w:val="00362304"/>
    <w:rsid w:val="00372EA6"/>
    <w:rsid w:val="00381FA2"/>
    <w:rsid w:val="00390792"/>
    <w:rsid w:val="00391CA5"/>
    <w:rsid w:val="00393F08"/>
    <w:rsid w:val="003B757F"/>
    <w:rsid w:val="003E2236"/>
    <w:rsid w:val="003E7A13"/>
    <w:rsid w:val="003F145D"/>
    <w:rsid w:val="003F3731"/>
    <w:rsid w:val="003F39E0"/>
    <w:rsid w:val="00414A69"/>
    <w:rsid w:val="0042591C"/>
    <w:rsid w:val="00432C2F"/>
    <w:rsid w:val="004331BD"/>
    <w:rsid w:val="00434C4F"/>
    <w:rsid w:val="00436FE4"/>
    <w:rsid w:val="00440772"/>
    <w:rsid w:val="00446445"/>
    <w:rsid w:val="00456792"/>
    <w:rsid w:val="004718EF"/>
    <w:rsid w:val="00471AFE"/>
    <w:rsid w:val="004768A1"/>
    <w:rsid w:val="00482B65"/>
    <w:rsid w:val="00485C4D"/>
    <w:rsid w:val="00493875"/>
    <w:rsid w:val="004A046C"/>
    <w:rsid w:val="004A1C03"/>
    <w:rsid w:val="004A244D"/>
    <w:rsid w:val="004A6FBC"/>
    <w:rsid w:val="004B03C5"/>
    <w:rsid w:val="004B29AB"/>
    <w:rsid w:val="004B3B88"/>
    <w:rsid w:val="004D0CC0"/>
    <w:rsid w:val="004D3B3E"/>
    <w:rsid w:val="004D4981"/>
    <w:rsid w:val="004D4E71"/>
    <w:rsid w:val="004D7703"/>
    <w:rsid w:val="004F073F"/>
    <w:rsid w:val="004F3B10"/>
    <w:rsid w:val="005164E0"/>
    <w:rsid w:val="00520199"/>
    <w:rsid w:val="005216E4"/>
    <w:rsid w:val="005221EE"/>
    <w:rsid w:val="005228A5"/>
    <w:rsid w:val="005402D5"/>
    <w:rsid w:val="005524BC"/>
    <w:rsid w:val="0056037A"/>
    <w:rsid w:val="00582788"/>
    <w:rsid w:val="0058720C"/>
    <w:rsid w:val="00587D12"/>
    <w:rsid w:val="005940A6"/>
    <w:rsid w:val="00594ED5"/>
    <w:rsid w:val="005974B1"/>
    <w:rsid w:val="00597ACF"/>
    <w:rsid w:val="005C51C6"/>
    <w:rsid w:val="005D2439"/>
    <w:rsid w:val="005E0BE8"/>
    <w:rsid w:val="006232AB"/>
    <w:rsid w:val="00631C0F"/>
    <w:rsid w:val="00650736"/>
    <w:rsid w:val="00655A5C"/>
    <w:rsid w:val="006571F4"/>
    <w:rsid w:val="00657B04"/>
    <w:rsid w:val="00661ED4"/>
    <w:rsid w:val="00666619"/>
    <w:rsid w:val="00670279"/>
    <w:rsid w:val="006827CA"/>
    <w:rsid w:val="006835D3"/>
    <w:rsid w:val="006847EB"/>
    <w:rsid w:val="00684F27"/>
    <w:rsid w:val="006A0D90"/>
    <w:rsid w:val="006A6EF1"/>
    <w:rsid w:val="006B65D3"/>
    <w:rsid w:val="006C0CD2"/>
    <w:rsid w:val="006C1941"/>
    <w:rsid w:val="006C3016"/>
    <w:rsid w:val="006C64A2"/>
    <w:rsid w:val="006E27DF"/>
    <w:rsid w:val="006F788F"/>
    <w:rsid w:val="00701567"/>
    <w:rsid w:val="00716184"/>
    <w:rsid w:val="0072018E"/>
    <w:rsid w:val="00725949"/>
    <w:rsid w:val="00727528"/>
    <w:rsid w:val="0075553C"/>
    <w:rsid w:val="00790044"/>
    <w:rsid w:val="007912F4"/>
    <w:rsid w:val="007A665C"/>
    <w:rsid w:val="007B34D9"/>
    <w:rsid w:val="007B3BF1"/>
    <w:rsid w:val="007C040B"/>
    <w:rsid w:val="007F100A"/>
    <w:rsid w:val="007F1417"/>
    <w:rsid w:val="007F444B"/>
    <w:rsid w:val="007F6601"/>
    <w:rsid w:val="007F6F08"/>
    <w:rsid w:val="00801076"/>
    <w:rsid w:val="008057FA"/>
    <w:rsid w:val="00825878"/>
    <w:rsid w:val="00845602"/>
    <w:rsid w:val="00846E2C"/>
    <w:rsid w:val="00850E12"/>
    <w:rsid w:val="0086167F"/>
    <w:rsid w:val="008727D4"/>
    <w:rsid w:val="00875570"/>
    <w:rsid w:val="00876D4C"/>
    <w:rsid w:val="00897912"/>
    <w:rsid w:val="00897C48"/>
    <w:rsid w:val="008A6E3A"/>
    <w:rsid w:val="008B673F"/>
    <w:rsid w:val="008C182F"/>
    <w:rsid w:val="008C679C"/>
    <w:rsid w:val="008C7768"/>
    <w:rsid w:val="008D254C"/>
    <w:rsid w:val="008D5766"/>
    <w:rsid w:val="008E41C2"/>
    <w:rsid w:val="008F08DA"/>
    <w:rsid w:val="008F2B12"/>
    <w:rsid w:val="008F7F64"/>
    <w:rsid w:val="00901A21"/>
    <w:rsid w:val="009075BF"/>
    <w:rsid w:val="009143CA"/>
    <w:rsid w:val="0092227F"/>
    <w:rsid w:val="009274E2"/>
    <w:rsid w:val="00932B9E"/>
    <w:rsid w:val="00942CF4"/>
    <w:rsid w:val="009530B7"/>
    <w:rsid w:val="009650EC"/>
    <w:rsid w:val="00966C2E"/>
    <w:rsid w:val="00975D1E"/>
    <w:rsid w:val="00995FBD"/>
    <w:rsid w:val="009A5429"/>
    <w:rsid w:val="009A6548"/>
    <w:rsid w:val="009A749A"/>
    <w:rsid w:val="009B1297"/>
    <w:rsid w:val="009C1FA0"/>
    <w:rsid w:val="009F5E7F"/>
    <w:rsid w:val="00A05BE7"/>
    <w:rsid w:val="00A05E29"/>
    <w:rsid w:val="00A061F3"/>
    <w:rsid w:val="00A20BF7"/>
    <w:rsid w:val="00A20D6F"/>
    <w:rsid w:val="00A36D71"/>
    <w:rsid w:val="00A4246A"/>
    <w:rsid w:val="00A52927"/>
    <w:rsid w:val="00A543F9"/>
    <w:rsid w:val="00A630CD"/>
    <w:rsid w:val="00A85FBD"/>
    <w:rsid w:val="00A91C63"/>
    <w:rsid w:val="00A92302"/>
    <w:rsid w:val="00A96619"/>
    <w:rsid w:val="00AA4B43"/>
    <w:rsid w:val="00AC0043"/>
    <w:rsid w:val="00AC48F3"/>
    <w:rsid w:val="00AD4469"/>
    <w:rsid w:val="00AD59C1"/>
    <w:rsid w:val="00AD6751"/>
    <w:rsid w:val="00AD6A55"/>
    <w:rsid w:val="00B03178"/>
    <w:rsid w:val="00B0583C"/>
    <w:rsid w:val="00B20C1F"/>
    <w:rsid w:val="00B2353F"/>
    <w:rsid w:val="00B32F25"/>
    <w:rsid w:val="00B451A8"/>
    <w:rsid w:val="00B732DC"/>
    <w:rsid w:val="00B81AFD"/>
    <w:rsid w:val="00BA205A"/>
    <w:rsid w:val="00BB28B8"/>
    <w:rsid w:val="00BB5114"/>
    <w:rsid w:val="00BC07E7"/>
    <w:rsid w:val="00BC5CB7"/>
    <w:rsid w:val="00BC5DE6"/>
    <w:rsid w:val="00BD3FF1"/>
    <w:rsid w:val="00BD6A70"/>
    <w:rsid w:val="00BF1205"/>
    <w:rsid w:val="00BF519C"/>
    <w:rsid w:val="00C00445"/>
    <w:rsid w:val="00C14694"/>
    <w:rsid w:val="00C30612"/>
    <w:rsid w:val="00C31456"/>
    <w:rsid w:val="00C34A58"/>
    <w:rsid w:val="00C72661"/>
    <w:rsid w:val="00C90E2C"/>
    <w:rsid w:val="00C91135"/>
    <w:rsid w:val="00CA0979"/>
    <w:rsid w:val="00CA1766"/>
    <w:rsid w:val="00CB0A22"/>
    <w:rsid w:val="00CB6250"/>
    <w:rsid w:val="00CC0C78"/>
    <w:rsid w:val="00CD1870"/>
    <w:rsid w:val="00CE488C"/>
    <w:rsid w:val="00CF0C3E"/>
    <w:rsid w:val="00D0504F"/>
    <w:rsid w:val="00D14242"/>
    <w:rsid w:val="00D14C8D"/>
    <w:rsid w:val="00D159AA"/>
    <w:rsid w:val="00D35BC6"/>
    <w:rsid w:val="00D43B12"/>
    <w:rsid w:val="00D6385E"/>
    <w:rsid w:val="00D66BE1"/>
    <w:rsid w:val="00D74983"/>
    <w:rsid w:val="00D838A4"/>
    <w:rsid w:val="00DA60C0"/>
    <w:rsid w:val="00DB3628"/>
    <w:rsid w:val="00DD2B66"/>
    <w:rsid w:val="00DD5939"/>
    <w:rsid w:val="00DE2C7F"/>
    <w:rsid w:val="00DE3D37"/>
    <w:rsid w:val="00DF47C7"/>
    <w:rsid w:val="00DF5345"/>
    <w:rsid w:val="00E01110"/>
    <w:rsid w:val="00E13392"/>
    <w:rsid w:val="00E1396D"/>
    <w:rsid w:val="00E506C2"/>
    <w:rsid w:val="00E52453"/>
    <w:rsid w:val="00E71856"/>
    <w:rsid w:val="00E95805"/>
    <w:rsid w:val="00EA026A"/>
    <w:rsid w:val="00EA7624"/>
    <w:rsid w:val="00EA77B5"/>
    <w:rsid w:val="00EB5059"/>
    <w:rsid w:val="00EC5267"/>
    <w:rsid w:val="00EE7AFF"/>
    <w:rsid w:val="00F053AC"/>
    <w:rsid w:val="00F05B8B"/>
    <w:rsid w:val="00F07524"/>
    <w:rsid w:val="00F250D0"/>
    <w:rsid w:val="00F516C0"/>
    <w:rsid w:val="00F52B1B"/>
    <w:rsid w:val="00F53B3B"/>
    <w:rsid w:val="00F648CB"/>
    <w:rsid w:val="00FA5954"/>
    <w:rsid w:val="00FB180E"/>
    <w:rsid w:val="00FC304C"/>
    <w:rsid w:val="00FC4CAC"/>
    <w:rsid w:val="00FC69DE"/>
    <w:rsid w:val="00FD3C2D"/>
    <w:rsid w:val="00FE0FBB"/>
    <w:rsid w:val="00FE34DE"/>
    <w:rsid w:val="00FF3D3F"/>
    <w:rsid w:val="00FF627E"/>
    <w:rsid w:val="21875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B03F93"/>
  <w15:docId w15:val="{632107E4-0EA8-4372-A366-0FBCDD27B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uiPriority="1" w:qFormat="1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uiPriority="1" w:qFormat="1"/>
    <w:lsdException w:name="Subtitle" w:qFormat="1"/>
    <w:lsdException w:name="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A05E29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bidi="it-IT"/>
    </w:rPr>
  </w:style>
  <w:style w:type="paragraph" w:styleId="Titolo1">
    <w:name w:val="heading 1"/>
    <w:basedOn w:val="Normale"/>
    <w:next w:val="Normale"/>
    <w:uiPriority w:val="1"/>
    <w:qFormat/>
    <w:pPr>
      <w:spacing w:before="45"/>
      <w:ind w:right="457"/>
      <w:jc w:val="center"/>
      <w:outlineLvl w:val="0"/>
    </w:pPr>
    <w:rPr>
      <w:b/>
      <w:bCs/>
      <w:sz w:val="28"/>
      <w:szCs w:val="28"/>
    </w:rPr>
  </w:style>
  <w:style w:type="paragraph" w:styleId="Titolo2">
    <w:name w:val="heading 2"/>
    <w:basedOn w:val="Normale"/>
    <w:next w:val="Normale"/>
    <w:uiPriority w:val="1"/>
    <w:qFormat/>
    <w:pPr>
      <w:spacing w:before="122"/>
      <w:ind w:left="1069" w:hanging="398"/>
      <w:outlineLvl w:val="1"/>
    </w:pPr>
    <w:rPr>
      <w:b/>
      <w:bCs/>
      <w:sz w:val="24"/>
      <w:szCs w:val="24"/>
    </w:rPr>
  </w:style>
  <w:style w:type="paragraph" w:styleId="Titolo3">
    <w:name w:val="heading 3"/>
    <w:basedOn w:val="Normale"/>
    <w:next w:val="Normale"/>
    <w:uiPriority w:val="1"/>
    <w:qFormat/>
    <w:pPr>
      <w:ind w:left="672"/>
      <w:jc w:val="both"/>
      <w:outlineLvl w:val="2"/>
    </w:pPr>
    <w:rPr>
      <w:b/>
      <w:bCs/>
    </w:rPr>
  </w:style>
  <w:style w:type="paragraph" w:styleId="Titolo4">
    <w:name w:val="heading 4"/>
    <w:basedOn w:val="Normale"/>
    <w:next w:val="Normale"/>
    <w:uiPriority w:val="1"/>
    <w:qFormat/>
    <w:pPr>
      <w:spacing w:before="121"/>
      <w:ind w:left="672"/>
      <w:jc w:val="both"/>
      <w:outlineLvl w:val="3"/>
    </w:pPr>
    <w:rPr>
      <w:b/>
      <w:bCs/>
      <w:i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uiPriority w:val="1"/>
    <w:qFormat/>
    <w:pPr>
      <w:ind w:left="672"/>
      <w:jc w:val="both"/>
    </w:pPr>
  </w:style>
  <w:style w:type="paragraph" w:styleId="Sommario1">
    <w:name w:val="toc 1"/>
    <w:basedOn w:val="Normale"/>
    <w:next w:val="Normale"/>
    <w:uiPriority w:val="39"/>
    <w:qFormat/>
    <w:pPr>
      <w:spacing w:before="41"/>
      <w:ind w:left="672"/>
    </w:pPr>
    <w:rPr>
      <w:b/>
      <w:bCs/>
    </w:rPr>
  </w:style>
  <w:style w:type="paragraph" w:styleId="Sommario2">
    <w:name w:val="toc 2"/>
    <w:basedOn w:val="Normale"/>
    <w:next w:val="Normale"/>
    <w:uiPriority w:val="39"/>
    <w:qFormat/>
    <w:pPr>
      <w:spacing w:before="99"/>
      <w:ind w:left="956" w:hanging="285"/>
    </w:pPr>
    <w:rPr>
      <w:b/>
      <w:bCs/>
      <w:sz w:val="20"/>
      <w:szCs w:val="20"/>
    </w:rPr>
  </w:style>
  <w:style w:type="paragraph" w:styleId="Sommario3">
    <w:name w:val="toc 3"/>
    <w:basedOn w:val="Normale"/>
    <w:next w:val="Normale"/>
    <w:uiPriority w:val="39"/>
    <w:qFormat/>
    <w:pPr>
      <w:spacing w:before="37"/>
      <w:ind w:left="1381" w:hanging="426"/>
    </w:pPr>
    <w:rPr>
      <w:sz w:val="20"/>
      <w:szCs w:val="20"/>
    </w:rPr>
  </w:style>
  <w:style w:type="table" w:customStyle="1" w:styleId="TableNormal1">
    <w:name w:val="Table Normal1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1"/>
    <w:qFormat/>
    <w:pPr>
      <w:ind w:left="956" w:hanging="284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rsid w:val="00932B9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32B9E"/>
    <w:rPr>
      <w:rFonts w:ascii="Calibri" w:eastAsia="Calibri" w:hAnsi="Calibri" w:cs="Calibri"/>
      <w:sz w:val="22"/>
      <w:szCs w:val="22"/>
      <w:lang w:bidi="it-IT"/>
    </w:rPr>
  </w:style>
  <w:style w:type="paragraph" w:styleId="Pidipagina">
    <w:name w:val="footer"/>
    <w:basedOn w:val="Normale"/>
    <w:link w:val="PidipaginaCarattere"/>
    <w:uiPriority w:val="99"/>
    <w:rsid w:val="00932B9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32B9E"/>
    <w:rPr>
      <w:rFonts w:ascii="Calibri" w:eastAsia="Calibri" w:hAnsi="Calibri" w:cs="Calibri"/>
      <w:sz w:val="22"/>
      <w:szCs w:val="22"/>
      <w:lang w:bidi="it-IT"/>
    </w:rPr>
  </w:style>
  <w:style w:type="character" w:styleId="Collegamentoipertestuale">
    <w:name w:val="Hyperlink"/>
    <w:basedOn w:val="Carpredefinitoparagrafo"/>
    <w:uiPriority w:val="99"/>
    <w:rsid w:val="009530B7"/>
    <w:rPr>
      <w:color w:val="0000FF" w:themeColor="hyperlink"/>
      <w:u w:val="single"/>
    </w:rPr>
  </w:style>
  <w:style w:type="paragraph" w:styleId="Titolosommario">
    <w:name w:val="TOC Heading"/>
    <w:basedOn w:val="Titolo1"/>
    <w:next w:val="Normale"/>
    <w:uiPriority w:val="39"/>
    <w:unhideWhenUsed/>
    <w:qFormat/>
    <w:rsid w:val="004A046C"/>
    <w:pPr>
      <w:keepNext/>
      <w:keepLines/>
      <w:widowControl/>
      <w:autoSpaceDE/>
      <w:autoSpaceDN/>
      <w:spacing w:before="240" w:line="259" w:lineRule="auto"/>
      <w:ind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bidi="ar-SA"/>
    </w:rPr>
  </w:style>
  <w:style w:type="table" w:customStyle="1" w:styleId="TableNormal">
    <w:name w:val="Table Normal"/>
    <w:uiPriority w:val="2"/>
    <w:semiHidden/>
    <w:unhideWhenUsed/>
    <w:qFormat/>
    <w:rsid w:val="00AD6751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332EF0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stonotaapidipagina">
    <w:name w:val="footnote text"/>
    <w:basedOn w:val="Normale"/>
    <w:link w:val="TestonotaapidipaginaCarattere"/>
    <w:rsid w:val="00995FB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995FBD"/>
    <w:rPr>
      <w:rFonts w:ascii="Calibri" w:eastAsia="Calibri" w:hAnsi="Calibri" w:cs="Calibri"/>
      <w:lang w:bidi="it-IT"/>
    </w:rPr>
  </w:style>
  <w:style w:type="character" w:styleId="Rimandonotaapidipagina">
    <w:name w:val="footnote reference"/>
    <w:basedOn w:val="Carpredefinitoparagrafo"/>
    <w:rsid w:val="00995FBD"/>
    <w:rPr>
      <w:vertAlign w:val="superscript"/>
    </w:rPr>
  </w:style>
  <w:style w:type="paragraph" w:styleId="Testofumetto">
    <w:name w:val="Balloon Text"/>
    <w:basedOn w:val="Normale"/>
    <w:link w:val="TestofumettoCarattere"/>
    <w:semiHidden/>
    <w:unhideWhenUsed/>
    <w:rsid w:val="00AD4469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AD4469"/>
    <w:rPr>
      <w:rFonts w:ascii="Segoe UI" w:eastAsia="Calibri" w:hAnsi="Segoe UI" w:cs="Segoe UI"/>
      <w:sz w:val="18"/>
      <w:szCs w:val="18"/>
      <w:lang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2049"/>
    <customShpInfo spid="_x0000_s2050"/>
    <customShpInfo spid="_x0000_s2051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4340DA7-3636-4DB9-B789-D4632A245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1831</TotalTime>
  <Pages>4</Pages>
  <Words>1266</Words>
  <Characters>7222</Characters>
  <Application>Microsoft Office Word</Application>
  <DocSecurity>0</DocSecurity>
  <Lines>60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Comando C4 Difesa</Company>
  <LinksUpToDate>false</LinksUpToDate>
  <CharactersWithSpaces>8472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AVCP dg reg</dc:creator>
  <cp:lastModifiedBy>Rossino, Cap. Mario - GENIODIFE</cp:lastModifiedBy>
  <cp:revision>268</cp:revision>
  <cp:lastPrinted>2023-04-06T13:57:00Z</cp:lastPrinted>
  <dcterms:created xsi:type="dcterms:W3CDTF">2023-03-13T09:38:00Z</dcterms:created>
  <dcterms:modified xsi:type="dcterms:W3CDTF">2023-04-12T12:20:00Z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2022-11-14T00:00:00Z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2023-03-13T00:00:00Z</vt:filetime>
  </property>
  <property fmtid="{D5CDD505-2E9C-101B-9397-08002B2CF9AE}" pid="5" name="KSOProductBuildVer">
    <vt:lpwstr>1033-11.2.0.11486</vt:lpwstr>
  </property>
  <property fmtid="{D5CDD505-2E9C-101B-9397-08002B2CF9AE}" pid="6" name="ICV">
    <vt:lpwstr>6F8322D7DF6643FDA231398E938D45C1</vt:lpwstr>
  </property>
</Properties>
</file>